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2268" w:tblpY="455"/>
        <w:tblOverlap w:val="never"/>
        <w:tblW w:w="8222" w:type="dxa"/>
        <w:tblLayout w:type="fixed"/>
        <w:tblCellMar>
          <w:left w:w="0" w:type="dxa"/>
          <w:right w:w="0" w:type="dxa"/>
        </w:tblCellMar>
        <w:tblLook w:val="0480" w:firstRow="0" w:lastRow="0" w:firstColumn="1" w:lastColumn="0" w:noHBand="0" w:noVBand="1"/>
      </w:tblPr>
      <w:tblGrid>
        <w:gridCol w:w="8222"/>
      </w:tblGrid>
      <w:tr w:rsidR="00C46A59" w:rsidRPr="00F579ED" w14:paraId="5CF8DA63" w14:textId="77777777" w:rsidTr="00D71BDF">
        <w:trPr>
          <w:trHeight w:hRule="exact" w:val="1418"/>
        </w:trPr>
        <w:tc>
          <w:tcPr>
            <w:tcW w:w="8222" w:type="dxa"/>
            <w:vAlign w:val="center"/>
          </w:tcPr>
          <w:p w14:paraId="4B82335A" w14:textId="65247C80" w:rsidR="00C46A59" w:rsidRPr="00F579ED" w:rsidRDefault="00F124C7" w:rsidP="00D71BDF">
            <w:pPr>
              <w:pStyle w:val="Title"/>
              <w:ind w:left="-426"/>
            </w:pPr>
            <w:bookmarkStart w:id="0" w:name="_GoBack"/>
            <w:bookmarkEnd w:id="0"/>
            <w:r>
              <w:t xml:space="preserve"> </w:t>
            </w:r>
            <w:r w:rsidR="001D34C2">
              <w:t xml:space="preserve">Coronavirus </w:t>
            </w:r>
            <w:r w:rsidR="009F19A7">
              <w:t>(</w:t>
            </w:r>
            <w:r w:rsidR="001D34C2">
              <w:t>COVID -19</w:t>
            </w:r>
            <w:r w:rsidR="009F19A7">
              <w:t>)</w:t>
            </w:r>
            <w:r w:rsidR="007453FA">
              <w:t xml:space="preserve"> and valuations</w:t>
            </w:r>
          </w:p>
        </w:tc>
      </w:tr>
      <w:tr w:rsidR="00C46A59" w:rsidRPr="00F579ED" w14:paraId="6F724308" w14:textId="77777777" w:rsidTr="00D71BDF">
        <w:trPr>
          <w:trHeight w:val="1247"/>
        </w:trPr>
        <w:tc>
          <w:tcPr>
            <w:tcW w:w="8222" w:type="dxa"/>
            <w:vAlign w:val="center"/>
          </w:tcPr>
          <w:p w14:paraId="08B3EB72" w14:textId="77777777" w:rsidR="006C7222" w:rsidRDefault="006C7222" w:rsidP="00D71BDF">
            <w:pPr>
              <w:pStyle w:val="Subtitle"/>
            </w:pPr>
          </w:p>
          <w:p w14:paraId="767FEF9F" w14:textId="77777777" w:rsidR="00D71BDF" w:rsidRDefault="00D71BDF" w:rsidP="00D71BDF">
            <w:pPr>
              <w:pStyle w:val="Subtitle"/>
              <w:ind w:left="-426"/>
            </w:pPr>
          </w:p>
          <w:p w14:paraId="4704EC51" w14:textId="77777777" w:rsidR="00D71BDF" w:rsidRDefault="00D71BDF" w:rsidP="00D71BDF">
            <w:pPr>
              <w:pStyle w:val="Subtitle"/>
              <w:ind w:left="-426"/>
            </w:pPr>
          </w:p>
          <w:p w14:paraId="14A643B4" w14:textId="77777777" w:rsidR="00D71BDF" w:rsidRDefault="00D71BDF" w:rsidP="00D71BDF">
            <w:pPr>
              <w:pStyle w:val="Subtitle"/>
              <w:ind w:left="-426"/>
            </w:pPr>
          </w:p>
          <w:p w14:paraId="2A3CADE4" w14:textId="77777777" w:rsidR="00D71BDF" w:rsidRDefault="00D71BDF" w:rsidP="00D71BDF">
            <w:pPr>
              <w:pStyle w:val="Subtitle"/>
              <w:ind w:left="-426"/>
            </w:pPr>
          </w:p>
          <w:p w14:paraId="51DEE7DF" w14:textId="1C7DB22F" w:rsidR="00C46A59" w:rsidRPr="00F579ED" w:rsidRDefault="002646D8" w:rsidP="00D71BDF">
            <w:pPr>
              <w:pStyle w:val="Subtitle"/>
              <w:ind w:left="-426"/>
            </w:pPr>
            <w:r>
              <w:t>R</w:t>
            </w:r>
            <w:r w:rsidR="00270EE3">
              <w:t>ating an</w:t>
            </w:r>
            <w:r w:rsidR="00893E94">
              <w:t>d land tax assessments</w:t>
            </w:r>
            <w:r w:rsidR="00270EE3">
              <w:t xml:space="preserve"> </w:t>
            </w:r>
          </w:p>
        </w:tc>
      </w:tr>
    </w:tbl>
    <w:p w14:paraId="5FDFF532" w14:textId="77777777" w:rsidR="00C46A59" w:rsidRDefault="00C46A59" w:rsidP="00C46A59">
      <w:pPr>
        <w:pStyle w:val="BodyText"/>
        <w:sectPr w:rsidR="00C46A59" w:rsidSect="0033793B">
          <w:headerReference w:type="even" r:id="rId14"/>
          <w:headerReference w:type="default" r:id="rId15"/>
          <w:footerReference w:type="even" r:id="rId16"/>
          <w:footerReference w:type="default" r:id="rId17"/>
          <w:headerReference w:type="first" r:id="rId18"/>
          <w:footerReference w:type="first" r:id="rId19"/>
          <w:pgSz w:w="11907" w:h="16840" w:code="9"/>
          <w:pgMar w:top="2211" w:right="737" w:bottom="1758" w:left="851" w:header="284" w:footer="284" w:gutter="0"/>
          <w:cols w:space="284"/>
          <w:titlePg/>
          <w:docGrid w:linePitch="360"/>
        </w:sectPr>
      </w:pPr>
    </w:p>
    <w:p w14:paraId="044B079B" w14:textId="09CA0009" w:rsidR="00C56423" w:rsidRDefault="00C56423" w:rsidP="00C56423">
      <w:pPr>
        <w:pStyle w:val="BodyText"/>
        <w:rPr>
          <w:lang w:eastAsia="en-AU"/>
        </w:rPr>
      </w:pPr>
      <w:r>
        <w:rPr>
          <w:lang w:eastAsia="en-AU"/>
        </w:rPr>
        <w:t xml:space="preserve">Valuer-General Victoria confirms that no changes have been made to requirements under the Valuation Best Practice Specifications Guidelines </w:t>
      </w:r>
      <w:r w:rsidR="008605E1">
        <w:rPr>
          <w:lang w:eastAsia="en-AU"/>
        </w:rPr>
        <w:t>as a result of</w:t>
      </w:r>
      <w:r>
        <w:rPr>
          <w:lang w:eastAsia="en-AU"/>
        </w:rPr>
        <w:t xml:space="preserve"> </w:t>
      </w:r>
      <w:r w:rsidR="00291C94">
        <w:rPr>
          <w:lang w:eastAsia="en-AU"/>
        </w:rPr>
        <w:t>the</w:t>
      </w:r>
      <w:r w:rsidR="004272A5">
        <w:rPr>
          <w:lang w:eastAsia="en-AU"/>
        </w:rPr>
        <w:t xml:space="preserve"> </w:t>
      </w:r>
      <w:r>
        <w:rPr>
          <w:lang w:eastAsia="en-AU"/>
        </w:rPr>
        <w:t>coronavirus (COVID-19).</w:t>
      </w:r>
    </w:p>
    <w:p w14:paraId="3F710CB9" w14:textId="0DC24035" w:rsidR="00C56423" w:rsidRDefault="00C56423" w:rsidP="00C56423">
      <w:pPr>
        <w:pStyle w:val="BodyText"/>
      </w:pPr>
      <w:r>
        <w:rPr>
          <w:lang w:eastAsia="en-AU"/>
        </w:rPr>
        <w:t xml:space="preserve">The 2020 general valuation has a relevant date of 1 January 2020 and is therefore based on market conditions at, and immediately before, that date.  </w:t>
      </w:r>
      <w:r>
        <w:t xml:space="preserve">There is no basis under the </w:t>
      </w:r>
      <w:r w:rsidRPr="001F7323">
        <w:rPr>
          <w:i/>
          <w:iCs/>
        </w:rPr>
        <w:t>Valuation of Land Act 1960</w:t>
      </w:r>
      <w:r>
        <w:t xml:space="preserve"> (</w:t>
      </w:r>
      <w:r>
        <w:rPr>
          <w:i/>
          <w:iCs/>
        </w:rPr>
        <w:t>the</w:t>
      </w:r>
      <w:r w:rsidRPr="001F7323">
        <w:rPr>
          <w:i/>
          <w:iCs/>
        </w:rPr>
        <w:t xml:space="preserve"> Act</w:t>
      </w:r>
      <w:r>
        <w:t xml:space="preserve">) for valuers to </w:t>
      </w:r>
      <w:r w:rsidR="008605E1">
        <w:t>consider</w:t>
      </w:r>
      <w:r>
        <w:t xml:space="preserve"> </w:t>
      </w:r>
      <w:r w:rsidR="00BF48E0">
        <w:t>coronavirus (</w:t>
      </w:r>
      <w:r>
        <w:t>COVID-19</w:t>
      </w:r>
      <w:r w:rsidR="00BF48E0">
        <w:t>)</w:t>
      </w:r>
      <w:r w:rsidR="008605E1">
        <w:t xml:space="preserve"> impacts when</w:t>
      </w:r>
      <w:r>
        <w:t xml:space="preserve"> assessing statutory values for the purposes of the 2020 general valuation.</w:t>
      </w:r>
    </w:p>
    <w:p w14:paraId="6E3D54AF" w14:textId="4D6EEC12" w:rsidR="005F2286" w:rsidRPr="00C56423" w:rsidRDefault="005F2286" w:rsidP="00C56423">
      <w:pPr>
        <w:pStyle w:val="BodyText"/>
      </w:pPr>
      <w:r>
        <w:t xml:space="preserve">Objections </w:t>
      </w:r>
      <w:r w:rsidR="00C8554C">
        <w:t>based on</w:t>
      </w:r>
      <w:r>
        <w:t xml:space="preserve"> </w:t>
      </w:r>
      <w:r w:rsidR="00291C94">
        <w:t>coronavirus (</w:t>
      </w:r>
      <w:r w:rsidR="001218C3">
        <w:t>COVID-19</w:t>
      </w:r>
      <w:r w:rsidR="00291C94">
        <w:t>)</w:t>
      </w:r>
      <w:r w:rsidR="001218C3">
        <w:t xml:space="preserve"> </w:t>
      </w:r>
      <w:r>
        <w:t>will not be considered for assessment notices with a valuation date of 1 January 2020 (or earlier).</w:t>
      </w:r>
    </w:p>
    <w:p w14:paraId="3A62B5B2" w14:textId="77777777" w:rsidR="00C56423" w:rsidRPr="00050253" w:rsidRDefault="00C56423" w:rsidP="00C56423">
      <w:pPr>
        <w:pStyle w:val="Heading2"/>
      </w:pPr>
      <w:r>
        <w:t>Level of value in rates assessment notices</w:t>
      </w:r>
    </w:p>
    <w:p w14:paraId="77E13D4F" w14:textId="0539997F" w:rsidR="00C56423" w:rsidRDefault="00C56423" w:rsidP="00C56423">
      <w:pPr>
        <w:pStyle w:val="BodyText"/>
      </w:pPr>
      <w:r w:rsidRPr="002646D8">
        <w:t>This means that rates assessment notices for 2020</w:t>
      </w:r>
      <w:r>
        <w:t>-21</w:t>
      </w:r>
      <w:r w:rsidRPr="002646D8">
        <w:t xml:space="preserve">, </w:t>
      </w:r>
      <w:r>
        <w:t>to be issued</w:t>
      </w:r>
      <w:r w:rsidRPr="002646D8">
        <w:t xml:space="preserve"> </w:t>
      </w:r>
      <w:r>
        <w:t xml:space="preserve">from </w:t>
      </w:r>
      <w:r w:rsidRPr="002646D8">
        <w:t>July to September</w:t>
      </w:r>
      <w:r>
        <w:t xml:space="preserve"> 2020</w:t>
      </w:r>
      <w:r w:rsidRPr="002646D8">
        <w:t>, will be based on valuations prior to the pandemic. Any market changes occurring now, or in the future, due to</w:t>
      </w:r>
      <w:r w:rsidR="00291C94">
        <w:t xml:space="preserve"> coronavirus (</w:t>
      </w:r>
      <w:r w:rsidRPr="002646D8">
        <w:t>COVID-19</w:t>
      </w:r>
      <w:r w:rsidR="00291C94">
        <w:t>)</w:t>
      </w:r>
      <w:r w:rsidRPr="002646D8">
        <w:t xml:space="preserve"> will be applicable to future revaluation cycles</w:t>
      </w:r>
      <w:r>
        <w:t xml:space="preserve"> and reflected in subsequent rates assessment notices</w:t>
      </w:r>
      <w:r w:rsidRPr="002646D8">
        <w:t>.</w:t>
      </w:r>
    </w:p>
    <w:p w14:paraId="1056AD2F" w14:textId="77777777" w:rsidR="00C56423" w:rsidRDefault="00C56423" w:rsidP="00C56423">
      <w:pPr>
        <w:pStyle w:val="Heading2"/>
      </w:pPr>
      <w:r>
        <w:t>Level of value in land tax assessment notices</w:t>
      </w:r>
    </w:p>
    <w:p w14:paraId="683E8D48" w14:textId="0A42A8B7" w:rsidR="00C56423" w:rsidRPr="002646D8" w:rsidRDefault="00C56423" w:rsidP="00C56423">
      <w:pPr>
        <w:pStyle w:val="BodyText"/>
      </w:pPr>
      <w:r>
        <w:t xml:space="preserve">Recently issued 2020 land tax assessments were based on a 1 January 2019 valuation date. The next round of land tax assessments, to be issued in February 2021, will be based on a 1 January 2020 valuation date.  Both these valuation dates will not reflect any market changes that may occur due to </w:t>
      </w:r>
      <w:r w:rsidR="00291C94">
        <w:t>coronavirus (</w:t>
      </w:r>
      <w:r>
        <w:t>COVID-19</w:t>
      </w:r>
      <w:r w:rsidR="00291C94">
        <w:t>)</w:t>
      </w:r>
      <w:r>
        <w:t>.</w:t>
      </w:r>
    </w:p>
    <w:p w14:paraId="3460F890" w14:textId="77777777" w:rsidR="00C56423" w:rsidRPr="002646D8" w:rsidRDefault="00C56423" w:rsidP="00C56423">
      <w:pPr>
        <w:pStyle w:val="Heading2"/>
      </w:pPr>
      <w:r>
        <w:t>Future valuation cycles</w:t>
      </w:r>
    </w:p>
    <w:p w14:paraId="5D95ECAE" w14:textId="34CF24F8" w:rsidR="00C56423" w:rsidRDefault="00C56423" w:rsidP="00C56423">
      <w:pPr>
        <w:pStyle w:val="BodyText"/>
      </w:pPr>
      <w:r w:rsidRPr="002646D8">
        <w:t>Work begins on the next (2021) general valuation cycle in July 2020, covering market conditions that have occurred since the 1 January 2020 valuation date. </w:t>
      </w:r>
      <w:r>
        <w:t>M</w:t>
      </w:r>
      <w:r w:rsidRPr="002646D8">
        <w:t xml:space="preserve">arket changes </w:t>
      </w:r>
      <w:r>
        <w:t xml:space="preserve">that </w:t>
      </w:r>
      <w:r w:rsidRPr="002646D8">
        <w:t xml:space="preserve">are observed during this period will be reflected in the return of that valuation cycle (representing a valuation date of 1 January 2021). These valuations will be used in rates assessments for the 2021-22 financial year, anticipated </w:t>
      </w:r>
      <w:r w:rsidR="008605E1">
        <w:t>to</w:t>
      </w:r>
      <w:r w:rsidRPr="002646D8">
        <w:t xml:space="preserve"> be issued from July to September 2021, and in land tax assessment notices for 2022, anticipated to be issued </w:t>
      </w:r>
      <w:r>
        <w:t>from</w:t>
      </w:r>
      <w:r w:rsidRPr="002646D8">
        <w:t xml:space="preserve"> February 2022.</w:t>
      </w:r>
    </w:p>
    <w:p w14:paraId="514F3B11" w14:textId="59E3D197" w:rsidR="00870D2A" w:rsidRPr="00870D2A" w:rsidRDefault="00870D2A" w:rsidP="0002517D">
      <w:pPr>
        <w:pStyle w:val="BodyText"/>
        <w:rPr>
          <w:rFonts w:ascii="Times New Roman" w:hAnsi="Times New Roman"/>
          <w:color w:val="auto"/>
          <w:sz w:val="24"/>
          <w:szCs w:val="24"/>
          <w:lang w:val="en-US"/>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05"/>
        <w:gridCol w:w="4980"/>
      </w:tblGrid>
      <w:tr w:rsidR="00870D2A" w:rsidRPr="00870D2A" w14:paraId="38608890" w14:textId="77777777" w:rsidTr="00870D2A">
        <w:trPr>
          <w:trHeight w:val="2595"/>
        </w:trPr>
        <w:tc>
          <w:tcPr>
            <w:tcW w:w="5205" w:type="dxa"/>
            <w:tcBorders>
              <w:top w:val="single" w:sz="6" w:space="0" w:color="auto"/>
              <w:left w:val="nil"/>
              <w:bottom w:val="nil"/>
              <w:right w:val="nil"/>
            </w:tcBorders>
            <w:shd w:val="clear" w:color="auto" w:fill="auto"/>
            <w:hideMark/>
          </w:tcPr>
          <w:p w14:paraId="6799DFE1" w14:textId="522303BB" w:rsidR="00870D2A" w:rsidRPr="00870D2A" w:rsidRDefault="00870D2A" w:rsidP="00870D2A">
            <w:pPr>
              <w:spacing w:line="240" w:lineRule="auto"/>
              <w:ind w:right="330"/>
              <w:textAlignment w:val="baseline"/>
              <w:rPr>
                <w:rFonts w:ascii="Times New Roman" w:hAnsi="Times New Roman" w:cs="Times New Roman"/>
                <w:color w:val="auto"/>
                <w:sz w:val="24"/>
                <w:szCs w:val="24"/>
              </w:rPr>
            </w:pPr>
            <w:r w:rsidRPr="00870D2A">
              <w:rPr>
                <w:rFonts w:ascii="Calibri" w:hAnsi="Calibri" w:cs="Calibri"/>
                <w:color w:val="363534"/>
                <w:sz w:val="12"/>
                <w:szCs w:val="12"/>
              </w:rPr>
              <w:t xml:space="preserve">© </w:t>
            </w:r>
            <w:r w:rsidRPr="00870D2A">
              <w:rPr>
                <w:rFonts w:ascii="Arial" w:hAnsi="Arial"/>
                <w:color w:val="363534"/>
                <w:sz w:val="12"/>
                <w:szCs w:val="12"/>
              </w:rPr>
              <w:t xml:space="preserve">The State of Victoria Department of Environment, Land, Water and Planning </w:t>
            </w:r>
            <w:r w:rsidRPr="00870D2A">
              <w:rPr>
                <w:rFonts w:ascii="Arial" w:hAnsi="Arial"/>
                <w:color w:val="363534"/>
                <w:sz w:val="12"/>
                <w:szCs w:val="12"/>
                <w:shd w:val="clear" w:color="auto" w:fill="E1E3E6"/>
              </w:rPr>
              <w:t>20</w:t>
            </w:r>
            <w:r w:rsidR="00910ECC">
              <w:rPr>
                <w:rFonts w:ascii="Arial" w:hAnsi="Arial"/>
                <w:color w:val="363534"/>
                <w:sz w:val="12"/>
                <w:szCs w:val="12"/>
                <w:shd w:val="clear" w:color="auto" w:fill="E1E3E6"/>
              </w:rPr>
              <w:t>20</w:t>
            </w:r>
            <w:r w:rsidRPr="00870D2A">
              <w:rPr>
                <w:rFonts w:ascii="Arial" w:hAnsi="Arial"/>
                <w:color w:val="auto"/>
                <w:sz w:val="12"/>
                <w:szCs w:val="12"/>
              </w:rPr>
              <w:t> </w:t>
            </w:r>
          </w:p>
          <w:p w14:paraId="152E9960" w14:textId="1BB1948F" w:rsidR="00870D2A" w:rsidRDefault="00870D2A" w:rsidP="00870D2A">
            <w:pPr>
              <w:spacing w:line="240" w:lineRule="auto"/>
              <w:ind w:right="330"/>
              <w:textAlignment w:val="baseline"/>
              <w:rPr>
                <w:rFonts w:ascii="Arial" w:hAnsi="Arial"/>
                <w:color w:val="auto"/>
                <w:sz w:val="12"/>
                <w:szCs w:val="12"/>
              </w:rPr>
            </w:pPr>
            <w:r w:rsidRPr="00870D2A">
              <w:rPr>
                <w:noProof/>
              </w:rPr>
              <w:drawing>
                <wp:inline distT="0" distB="0" distL="0" distR="0" wp14:anchorId="610D2B9E" wp14:editId="56A74FEC">
                  <wp:extent cx="666750" cy="238125"/>
                  <wp:effectExtent l="0" t="0" r="0" b="9525"/>
                  <wp:docPr id="44" name="Picture 44" descr="C:\Users\ak11\AppData\Local\Microsoft\Windows\INetCache\Content.MSO\85D9021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k11\AppData\Local\Microsoft\Windows\INetCache\Content.MSO\85D9021A.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6750" cy="238125"/>
                          </a:xfrm>
                          <a:prstGeom prst="rect">
                            <a:avLst/>
                          </a:prstGeom>
                          <a:noFill/>
                          <a:ln>
                            <a:noFill/>
                          </a:ln>
                        </pic:spPr>
                      </pic:pic>
                    </a:graphicData>
                  </a:graphic>
                </wp:inline>
              </w:drawing>
            </w:r>
            <w:r w:rsidRPr="00870D2A">
              <w:rPr>
                <w:rFonts w:ascii="Arial" w:hAnsi="Arial"/>
                <w:color w:val="363534"/>
                <w:sz w:val="12"/>
                <w:szCs w:val="12"/>
              </w:rPr>
              <w:t>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r w:rsidRPr="00870D2A">
              <w:rPr>
                <w:rFonts w:ascii="Arial" w:hAnsi="Arial"/>
                <w:color w:val="auto"/>
                <w:sz w:val="12"/>
                <w:szCs w:val="12"/>
              </w:rPr>
              <w:t> </w:t>
            </w:r>
          </w:p>
          <w:p w14:paraId="069D0366" w14:textId="77777777" w:rsidR="0077046C" w:rsidRPr="00870D2A" w:rsidRDefault="0077046C" w:rsidP="00870D2A">
            <w:pPr>
              <w:spacing w:line="240" w:lineRule="auto"/>
              <w:ind w:right="330"/>
              <w:textAlignment w:val="baseline"/>
              <w:rPr>
                <w:rFonts w:ascii="Times New Roman" w:hAnsi="Times New Roman" w:cs="Times New Roman"/>
                <w:color w:val="auto"/>
                <w:sz w:val="24"/>
                <w:szCs w:val="24"/>
              </w:rPr>
            </w:pPr>
          </w:p>
          <w:p w14:paraId="5D39CF77" w14:textId="77777777" w:rsidR="00870D2A" w:rsidRPr="00870D2A" w:rsidRDefault="00870D2A" w:rsidP="00870D2A">
            <w:pPr>
              <w:spacing w:line="240" w:lineRule="auto"/>
              <w:ind w:right="3105"/>
              <w:textAlignment w:val="baseline"/>
              <w:rPr>
                <w:rFonts w:ascii="Times New Roman" w:hAnsi="Times New Roman" w:cs="Times New Roman"/>
                <w:b/>
                <w:bCs/>
                <w:color w:val="auto"/>
                <w:sz w:val="24"/>
                <w:szCs w:val="24"/>
              </w:rPr>
            </w:pPr>
            <w:r w:rsidRPr="00870D2A">
              <w:rPr>
                <w:rFonts w:ascii="Arial" w:hAnsi="Arial"/>
                <w:b/>
                <w:bCs/>
                <w:color w:val="363534"/>
                <w:sz w:val="12"/>
                <w:szCs w:val="12"/>
              </w:rPr>
              <w:t>Disclaimer</w:t>
            </w:r>
            <w:r w:rsidRPr="00870D2A">
              <w:rPr>
                <w:rFonts w:ascii="Arial" w:hAnsi="Arial"/>
                <w:b/>
                <w:bCs/>
                <w:color w:val="auto"/>
                <w:sz w:val="12"/>
                <w:szCs w:val="12"/>
              </w:rPr>
              <w:t> </w:t>
            </w:r>
          </w:p>
          <w:p w14:paraId="0DD8FF25" w14:textId="77777777" w:rsidR="00870D2A" w:rsidRPr="00870D2A" w:rsidRDefault="00870D2A" w:rsidP="00870D2A">
            <w:pPr>
              <w:spacing w:line="240" w:lineRule="auto"/>
              <w:ind w:right="330"/>
              <w:textAlignment w:val="baseline"/>
              <w:rPr>
                <w:rFonts w:ascii="Times New Roman" w:hAnsi="Times New Roman" w:cs="Times New Roman"/>
                <w:color w:val="auto"/>
                <w:sz w:val="24"/>
                <w:szCs w:val="24"/>
              </w:rPr>
            </w:pPr>
            <w:r w:rsidRPr="00870D2A">
              <w:rPr>
                <w:rFonts w:ascii="Arial" w:hAnsi="Arial"/>
                <w:color w:val="363534"/>
                <w:sz w:val="12"/>
                <w:szCs w:val="12"/>
              </w:rP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r w:rsidRPr="00870D2A">
              <w:rPr>
                <w:rFonts w:ascii="Arial" w:hAnsi="Arial"/>
                <w:color w:val="auto"/>
                <w:sz w:val="12"/>
                <w:szCs w:val="12"/>
              </w:rPr>
              <w:t> </w:t>
            </w:r>
          </w:p>
        </w:tc>
        <w:tc>
          <w:tcPr>
            <w:tcW w:w="4980" w:type="dxa"/>
            <w:tcBorders>
              <w:top w:val="single" w:sz="6" w:space="0" w:color="auto"/>
              <w:left w:val="nil"/>
              <w:bottom w:val="nil"/>
              <w:right w:val="nil"/>
            </w:tcBorders>
            <w:shd w:val="clear" w:color="auto" w:fill="auto"/>
            <w:hideMark/>
          </w:tcPr>
          <w:p w14:paraId="58C0EC08" w14:textId="77777777" w:rsidR="00870D2A" w:rsidRPr="00870D2A" w:rsidRDefault="00870D2A" w:rsidP="00870D2A">
            <w:pPr>
              <w:spacing w:line="240" w:lineRule="auto"/>
              <w:textAlignment w:val="baseline"/>
              <w:rPr>
                <w:rFonts w:ascii="Times New Roman" w:hAnsi="Times New Roman" w:cs="Times New Roman"/>
                <w:b/>
                <w:bCs/>
                <w:color w:val="auto"/>
                <w:sz w:val="24"/>
                <w:szCs w:val="24"/>
              </w:rPr>
            </w:pPr>
            <w:r w:rsidRPr="00870D2A">
              <w:rPr>
                <w:rFonts w:ascii="Arial" w:hAnsi="Arial"/>
                <w:b/>
                <w:bCs/>
                <w:color w:val="363534"/>
                <w:sz w:val="22"/>
                <w:szCs w:val="22"/>
              </w:rPr>
              <w:t>Accessibility</w:t>
            </w:r>
            <w:r w:rsidRPr="00870D2A">
              <w:rPr>
                <w:rFonts w:ascii="Arial" w:hAnsi="Arial"/>
                <w:b/>
                <w:bCs/>
                <w:color w:val="auto"/>
                <w:sz w:val="22"/>
                <w:szCs w:val="22"/>
              </w:rPr>
              <w:t> </w:t>
            </w:r>
          </w:p>
          <w:p w14:paraId="7C2BD495" w14:textId="77777777" w:rsidR="00870D2A" w:rsidRPr="00870D2A" w:rsidRDefault="00870D2A" w:rsidP="00870D2A">
            <w:pPr>
              <w:spacing w:line="240" w:lineRule="auto"/>
              <w:textAlignment w:val="baseline"/>
              <w:rPr>
                <w:rFonts w:ascii="Times New Roman" w:hAnsi="Times New Roman" w:cs="Times New Roman"/>
                <w:color w:val="auto"/>
                <w:sz w:val="24"/>
                <w:szCs w:val="24"/>
              </w:rPr>
            </w:pPr>
            <w:r w:rsidRPr="00870D2A">
              <w:rPr>
                <w:rFonts w:ascii="Arial" w:hAnsi="Arial"/>
                <w:color w:val="363534"/>
                <w:sz w:val="24"/>
                <w:szCs w:val="24"/>
              </w:rPr>
              <w:t>If you would like to receive this publication in an alternative format, please telephone the DELWP Customer Service Centre on 136186, email </w:t>
            </w:r>
            <w:hyperlink r:id="rId21" w:tgtFrame="_blank" w:history="1">
              <w:r w:rsidRPr="00870D2A">
                <w:rPr>
                  <w:rFonts w:ascii="Arial" w:hAnsi="Arial"/>
                  <w:color w:val="363534"/>
                  <w:sz w:val="24"/>
                  <w:szCs w:val="24"/>
                </w:rPr>
                <w:t>customer.service@delwp.vic.gov.au</w:t>
              </w:r>
            </w:hyperlink>
            <w:r w:rsidRPr="00870D2A">
              <w:rPr>
                <w:rFonts w:ascii="Arial" w:hAnsi="Arial"/>
                <w:color w:val="363534"/>
                <w:sz w:val="24"/>
                <w:szCs w:val="24"/>
              </w:rPr>
              <w:t xml:space="preserve"> , or via the National Relay Service on 133 677 </w:t>
            </w:r>
            <w:hyperlink r:id="rId22" w:tgtFrame="_blank" w:history="1">
              <w:r w:rsidRPr="00870D2A">
                <w:rPr>
                  <w:rFonts w:ascii="Arial" w:hAnsi="Arial"/>
                  <w:color w:val="363534"/>
                  <w:sz w:val="24"/>
                  <w:szCs w:val="24"/>
                </w:rPr>
                <w:t>www.relayservice.com.au</w:t>
              </w:r>
            </w:hyperlink>
            <w:r w:rsidRPr="00870D2A">
              <w:rPr>
                <w:rFonts w:ascii="Arial" w:hAnsi="Arial"/>
                <w:color w:val="363534"/>
                <w:sz w:val="24"/>
                <w:szCs w:val="24"/>
              </w:rPr>
              <w:t xml:space="preserve">. This document is also available on the internet at </w:t>
            </w:r>
            <w:hyperlink r:id="rId23" w:tgtFrame="_blank" w:history="1">
              <w:r w:rsidRPr="00870D2A">
                <w:rPr>
                  <w:rFonts w:ascii="Arial" w:hAnsi="Arial"/>
                  <w:color w:val="363534"/>
                  <w:sz w:val="24"/>
                  <w:szCs w:val="24"/>
                </w:rPr>
                <w:t>www.delwp.vic.gov.au</w:t>
              </w:r>
            </w:hyperlink>
            <w:r w:rsidRPr="00870D2A">
              <w:rPr>
                <w:rFonts w:ascii="Arial" w:hAnsi="Arial"/>
                <w:color w:val="363534"/>
                <w:sz w:val="24"/>
                <w:szCs w:val="24"/>
              </w:rPr>
              <w:t>. </w:t>
            </w:r>
            <w:r w:rsidRPr="00870D2A">
              <w:rPr>
                <w:rFonts w:ascii="Arial" w:hAnsi="Arial"/>
                <w:color w:val="auto"/>
                <w:sz w:val="24"/>
                <w:szCs w:val="24"/>
              </w:rPr>
              <w:t> </w:t>
            </w:r>
          </w:p>
          <w:p w14:paraId="388744A0" w14:textId="77777777" w:rsidR="00870D2A" w:rsidRPr="00870D2A" w:rsidRDefault="00870D2A" w:rsidP="00870D2A">
            <w:pPr>
              <w:spacing w:line="240" w:lineRule="auto"/>
              <w:ind w:right="330"/>
              <w:textAlignment w:val="baseline"/>
              <w:rPr>
                <w:rFonts w:ascii="Times New Roman" w:hAnsi="Times New Roman" w:cs="Times New Roman"/>
                <w:color w:val="auto"/>
                <w:sz w:val="24"/>
                <w:szCs w:val="24"/>
              </w:rPr>
            </w:pPr>
            <w:r w:rsidRPr="00870D2A">
              <w:rPr>
                <w:rFonts w:ascii="Arial" w:hAnsi="Arial"/>
                <w:color w:val="auto"/>
                <w:sz w:val="12"/>
                <w:szCs w:val="12"/>
              </w:rPr>
              <w:t> </w:t>
            </w:r>
          </w:p>
        </w:tc>
      </w:tr>
    </w:tbl>
    <w:p w14:paraId="4A83BB39" w14:textId="77777777" w:rsidR="00384958" w:rsidRDefault="00384958" w:rsidP="00F124C7"/>
    <w:sectPr w:rsidR="00384958" w:rsidSect="00DE028D">
      <w:headerReference w:type="even" r:id="rId24"/>
      <w:headerReference w:type="default" r:id="rId25"/>
      <w:footerReference w:type="even" r:id="rId26"/>
      <w:footerReference w:type="default" r:id="rId27"/>
      <w:headerReference w:type="first" r:id="rId28"/>
      <w:footerReference w:type="first" r:id="rId29"/>
      <w:type w:val="continuous"/>
      <w:pgSz w:w="11907" w:h="16840" w:code="9"/>
      <w:pgMar w:top="2211" w:right="851" w:bottom="1758" w:left="851"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C1A18" w14:textId="77777777" w:rsidR="00291549" w:rsidRDefault="00291549">
      <w:r>
        <w:separator/>
      </w:r>
    </w:p>
    <w:p w14:paraId="2F81CCE2" w14:textId="77777777" w:rsidR="00291549" w:rsidRDefault="00291549"/>
    <w:p w14:paraId="219DBC7D" w14:textId="77777777" w:rsidR="00291549" w:rsidRDefault="00291549"/>
  </w:endnote>
  <w:endnote w:type="continuationSeparator" w:id="0">
    <w:p w14:paraId="41F06A52" w14:textId="77777777" w:rsidR="00291549" w:rsidRDefault="00291549">
      <w:r>
        <w:continuationSeparator/>
      </w:r>
    </w:p>
    <w:p w14:paraId="3F2B97D7" w14:textId="77777777" w:rsidR="00291549" w:rsidRDefault="00291549"/>
    <w:p w14:paraId="066CFAF6" w14:textId="77777777" w:rsidR="00291549" w:rsidRDefault="00291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C46A59" w14:paraId="2DCE7CEA" w14:textId="77777777" w:rsidTr="00F66894">
      <w:trPr>
        <w:trHeight w:val="397"/>
      </w:trPr>
      <w:tc>
        <w:tcPr>
          <w:tcW w:w="340" w:type="dxa"/>
        </w:tcPr>
        <w:p w14:paraId="721B866C" w14:textId="77777777" w:rsidR="00C46A59" w:rsidRPr="00D55628" w:rsidRDefault="00C46A59" w:rsidP="00DE028D">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Pr>
              <w:noProof/>
            </w:rPr>
            <w:t>2</w:t>
          </w:r>
          <w:r w:rsidRPr="00D55628">
            <w:fldChar w:fldCharType="end"/>
          </w:r>
        </w:p>
      </w:tc>
      <w:tc>
        <w:tcPr>
          <w:tcW w:w="9071" w:type="dxa"/>
        </w:tcPr>
        <w:p w14:paraId="2500E143" w14:textId="77777777" w:rsidR="00C46A59" w:rsidRPr="00D55628" w:rsidRDefault="00C46A59" w:rsidP="00DE028D">
          <w:pPr>
            <w:pStyle w:val="FooterEven"/>
          </w:pPr>
        </w:p>
      </w:tc>
    </w:tr>
  </w:tbl>
  <w:p w14:paraId="659AF1F9" w14:textId="77777777" w:rsidR="00C46A59" w:rsidRDefault="00C46A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C46A59" w14:paraId="5DF275F2" w14:textId="77777777" w:rsidTr="00F66894">
      <w:trPr>
        <w:trHeight w:val="397"/>
      </w:trPr>
      <w:tc>
        <w:tcPr>
          <w:tcW w:w="9071" w:type="dxa"/>
        </w:tcPr>
        <w:p w14:paraId="6DC4AF5B" w14:textId="77777777" w:rsidR="00C46A59" w:rsidRPr="00CB1FB7" w:rsidRDefault="00C46A59" w:rsidP="00DE028D">
          <w:pPr>
            <w:pStyle w:val="FooterOdd"/>
            <w:rPr>
              <w:b/>
            </w:rPr>
          </w:pPr>
        </w:p>
      </w:tc>
      <w:tc>
        <w:tcPr>
          <w:tcW w:w="340" w:type="dxa"/>
        </w:tcPr>
        <w:p w14:paraId="2D8838A9" w14:textId="77777777" w:rsidR="00C46A59" w:rsidRPr="00D55628" w:rsidRDefault="00C46A59" w:rsidP="00DE028D">
          <w:pPr>
            <w:pStyle w:val="FooterOddPageNumber"/>
          </w:pPr>
          <w:r w:rsidRPr="00D55628">
            <w:fldChar w:fldCharType="begin"/>
          </w:r>
          <w:r w:rsidRPr="00D55628">
            <w:instrText xml:space="preserve"> PAGE   \* MERGEFORMAT </w:instrText>
          </w:r>
          <w:r w:rsidRPr="00D55628">
            <w:fldChar w:fldCharType="separate"/>
          </w:r>
          <w:r>
            <w:rPr>
              <w:noProof/>
            </w:rPr>
            <w:t>3</w:t>
          </w:r>
          <w:r w:rsidRPr="00D55628">
            <w:fldChar w:fldCharType="end"/>
          </w:r>
        </w:p>
      </w:tc>
    </w:tr>
  </w:tbl>
  <w:p w14:paraId="39A3BADA" w14:textId="77777777" w:rsidR="00C46A59" w:rsidRDefault="00C46A59" w:rsidP="00DE028D">
    <w:pPr>
      <w:pStyle w:val="Footer"/>
    </w:pPr>
  </w:p>
  <w:p w14:paraId="59441349" w14:textId="77777777" w:rsidR="00C46A59" w:rsidRPr="00DE028D" w:rsidRDefault="00C46A59" w:rsidP="00DE02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AB98" w14:textId="77777777" w:rsidR="00C46A59" w:rsidRDefault="00C46A59" w:rsidP="00BF3066">
    <w:pPr>
      <w:pStyle w:val="Footer"/>
      <w:spacing w:before="1600"/>
    </w:pPr>
    <w:r>
      <w:rPr>
        <w:noProof/>
      </w:rPr>
      <w:drawing>
        <wp:anchor distT="0" distB="0" distL="114300" distR="114300" simplePos="0" relativeHeight="251663872" behindDoc="1" locked="1" layoutInCell="1" allowOverlap="1" wp14:anchorId="23DB10F9" wp14:editId="2626EFE2">
          <wp:simplePos x="0" y="0"/>
          <wp:positionH relativeFrom="page">
            <wp:align>right</wp:align>
          </wp:positionH>
          <wp:positionV relativeFrom="page">
            <wp:align>bottom</wp:align>
          </wp:positionV>
          <wp:extent cx="2403762" cy="1083600"/>
          <wp:effectExtent l="0" t="0" r="0" b="0"/>
          <wp:wrapNone/>
          <wp:docPr id="31" name="LogoMon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1">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2848" behindDoc="0" locked="1" layoutInCell="1" allowOverlap="1" wp14:anchorId="3ECD7942" wp14:editId="6BB1AFBE">
              <wp:simplePos x="0" y="0"/>
              <wp:positionH relativeFrom="page">
                <wp:align>left</wp:align>
              </wp:positionH>
              <wp:positionV relativeFrom="page">
                <wp:align>bottom</wp:align>
              </wp:positionV>
              <wp:extent cx="3848400" cy="720000"/>
              <wp:effectExtent l="0" t="0" r="0" b="0"/>
              <wp:wrapNone/>
              <wp:docPr id="28" name="WebAddress" hidden="1"/>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9B54F7" w14:textId="77777777" w:rsidR="00C46A59" w:rsidRPr="009F69FA" w:rsidRDefault="00C46A59" w:rsidP="00213C82">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D7942" id="_x0000_t202" coordsize="21600,21600" o:spt="202" path="m,l,21600r21600,l21600,xe">
              <v:stroke joinstyle="miter"/>
              <v:path gradientshapeok="t" o:connecttype="rect"/>
            </v:shapetype>
            <v:shape id="WebAddress" o:spid="_x0000_s1026" type="#_x0000_t202" style="position:absolute;margin-left:0;margin-top:0;width:303pt;height:56.7pt;z-index:251662848;visibility:hidden;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" filled="f" stroked="f" strokeweight=".5pt">
              <v:textbox inset="15mm">
                <w:txbxContent>
                  <w:p w14:paraId="549B54F7" w14:textId="77777777" w:rsidR="00C46A59" w:rsidRPr="009F69FA" w:rsidRDefault="00C46A59" w:rsidP="00213C82">
                    <w:pPr>
                      <w:pStyle w:val="xWeb"/>
                    </w:pPr>
                    <w:r w:rsidRPr="009F69FA">
                      <w:t>de</w:t>
                    </w:r>
                    <w:r>
                      <w:t>lwp</w:t>
                    </w:r>
                    <w:r w:rsidRPr="009F69FA">
                      <w:t>.vic.gov.au</w:t>
                    </w:r>
                  </w:p>
                </w:txbxContent>
              </v:textbox>
              <w10:wrap anchorx="page" anchory="page"/>
              <w10:anchorlock/>
            </v:shape>
          </w:pict>
        </mc:Fallback>
      </mc:AlternateContent>
    </w:r>
    <w:r>
      <w:rPr>
        <w:noProof/>
        <w:sz w:val="18"/>
      </w:rPr>
      <w:drawing>
        <wp:anchor distT="0" distB="0" distL="114300" distR="114300" simplePos="0" relativeHeight="251661824" behindDoc="1" locked="1" layoutInCell="1" allowOverlap="1" wp14:anchorId="1AAFF2E7" wp14:editId="6B064A87">
          <wp:simplePos x="0" y="0"/>
          <wp:positionH relativeFrom="page">
            <wp:align>right</wp:align>
          </wp:positionH>
          <wp:positionV relativeFrom="page">
            <wp:align>bottom</wp:align>
          </wp:positionV>
          <wp:extent cx="2422800" cy="1083600"/>
          <wp:effectExtent l="0" t="0" r="0" b="0"/>
          <wp:wrapNone/>
          <wp:docPr id="32"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2">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DE028D" w14:paraId="742FFCAA" w14:textId="77777777" w:rsidTr="00F66894">
      <w:trPr>
        <w:trHeight w:val="397"/>
      </w:trPr>
      <w:tc>
        <w:tcPr>
          <w:tcW w:w="340" w:type="dxa"/>
        </w:tcPr>
        <w:p w14:paraId="70110CB5" w14:textId="77777777" w:rsidR="00DE028D" w:rsidRPr="00D55628" w:rsidRDefault="00DE028D" w:rsidP="00DE028D">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sidR="009C5CCF">
            <w:rPr>
              <w:noProof/>
            </w:rPr>
            <w:t>2</w:t>
          </w:r>
          <w:r w:rsidRPr="00D55628">
            <w:fldChar w:fldCharType="end"/>
          </w:r>
        </w:p>
      </w:tc>
      <w:tc>
        <w:tcPr>
          <w:tcW w:w="9071" w:type="dxa"/>
        </w:tcPr>
        <w:p w14:paraId="5921791C" w14:textId="77777777" w:rsidR="00DE028D" w:rsidRPr="00D55628" w:rsidRDefault="00DE028D" w:rsidP="00DE028D">
          <w:pPr>
            <w:pStyle w:val="FooterEven"/>
          </w:pPr>
        </w:p>
      </w:tc>
    </w:tr>
  </w:tbl>
  <w:p w14:paraId="6FFCE943" w14:textId="77777777" w:rsidR="00DE028D" w:rsidRDefault="00DE02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DE028D" w14:paraId="28B05A1A" w14:textId="77777777" w:rsidTr="00F66894">
      <w:trPr>
        <w:trHeight w:val="397"/>
      </w:trPr>
      <w:tc>
        <w:tcPr>
          <w:tcW w:w="9071" w:type="dxa"/>
        </w:tcPr>
        <w:p w14:paraId="56166CF9" w14:textId="77777777" w:rsidR="00DE028D" w:rsidRPr="00CB1FB7" w:rsidRDefault="00DE028D" w:rsidP="00DE028D">
          <w:pPr>
            <w:pStyle w:val="FooterOdd"/>
            <w:rPr>
              <w:b/>
            </w:rPr>
          </w:pPr>
        </w:p>
      </w:tc>
      <w:tc>
        <w:tcPr>
          <w:tcW w:w="340" w:type="dxa"/>
        </w:tcPr>
        <w:p w14:paraId="355F6B9E" w14:textId="77777777" w:rsidR="00DE028D" w:rsidRPr="00D55628" w:rsidRDefault="00DE028D" w:rsidP="00DE028D">
          <w:pPr>
            <w:pStyle w:val="FooterOddPageNumber"/>
          </w:pPr>
          <w:r w:rsidRPr="00D55628">
            <w:fldChar w:fldCharType="begin"/>
          </w:r>
          <w:r w:rsidRPr="00D55628">
            <w:instrText xml:space="preserve"> PAGE   \* MERGEFORMAT </w:instrText>
          </w:r>
          <w:r w:rsidRPr="00D55628">
            <w:fldChar w:fldCharType="separate"/>
          </w:r>
          <w:r w:rsidR="009D7820">
            <w:rPr>
              <w:noProof/>
            </w:rPr>
            <w:t>3</w:t>
          </w:r>
          <w:r w:rsidRPr="00D55628">
            <w:fldChar w:fldCharType="end"/>
          </w:r>
        </w:p>
      </w:tc>
    </w:tr>
  </w:tbl>
  <w:p w14:paraId="107D58C9" w14:textId="77777777" w:rsidR="00DE028D" w:rsidRDefault="00DE028D" w:rsidP="00DE028D">
    <w:pPr>
      <w:pStyle w:val="Footer"/>
    </w:pPr>
  </w:p>
  <w:p w14:paraId="33C3D97B" w14:textId="77777777" w:rsidR="00DE028D" w:rsidRPr="00DE028D" w:rsidRDefault="00DE028D" w:rsidP="00DE028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DB0D" w14:textId="77777777" w:rsidR="00E962AA" w:rsidRDefault="001044F8" w:rsidP="00BF3066">
    <w:pPr>
      <w:pStyle w:val="Footer"/>
      <w:spacing w:before="1600"/>
    </w:pPr>
    <w:r>
      <w:rPr>
        <w:noProof/>
      </w:rPr>
      <w:drawing>
        <wp:anchor distT="0" distB="0" distL="114300" distR="114300" simplePos="0" relativeHeight="251655680" behindDoc="1" locked="1" layoutInCell="1" allowOverlap="1" wp14:anchorId="3F2114B3" wp14:editId="7323EB78">
          <wp:simplePos x="0" y="0"/>
          <wp:positionH relativeFrom="page">
            <wp:posOffset>-36195</wp:posOffset>
          </wp:positionH>
          <wp:positionV relativeFrom="page">
            <wp:align>bottom</wp:align>
          </wp:positionV>
          <wp:extent cx="2008800" cy="950400"/>
          <wp:effectExtent l="0" t="0" r="0" b="2540"/>
          <wp:wrapNone/>
          <wp:docPr id="41" name="SolarVicLog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SolVic-GradientColour_MSWord.jpg"/>
                  <pic:cNvPicPr/>
                </pic:nvPicPr>
                <pic:blipFill>
                  <a:blip r:embed="rId1">
                    <a:extLst>
                      <a:ext uri="{28A0092B-C50C-407E-A947-70E740481C1C}">
                        <a14:useLocalDpi xmlns:a14="http://schemas.microsoft.com/office/drawing/2010/main" val="0"/>
                      </a:ext>
                    </a:extLst>
                  </a:blip>
                  <a:stretch>
                    <a:fillRect/>
                  </a:stretch>
                </pic:blipFill>
                <pic:spPr>
                  <a:xfrm>
                    <a:off x="0" y="0"/>
                    <a:ext cx="2008800" cy="950400"/>
                  </a:xfrm>
                  <a:prstGeom prst="rect">
                    <a:avLst/>
                  </a:prstGeom>
                </pic:spPr>
              </pic:pic>
            </a:graphicData>
          </a:graphic>
          <wp14:sizeRelH relativeFrom="page">
            <wp14:pctWidth>0</wp14:pctWidth>
          </wp14:sizeRelH>
          <wp14:sizeRelV relativeFrom="page">
            <wp14:pctHeight>0</wp14:pctHeight>
          </wp14:sizeRelV>
        </wp:anchor>
      </w:drawing>
    </w:r>
    <w:r w:rsidR="00E962AA">
      <w:rPr>
        <w:noProof/>
      </w:rPr>
      <w:drawing>
        <wp:anchor distT="0" distB="0" distL="114300" distR="114300" simplePos="0" relativeHeight="251647488" behindDoc="1" locked="1" layoutInCell="1" allowOverlap="1" wp14:anchorId="440D4FA2" wp14:editId="4DB4C933">
          <wp:simplePos x="0" y="0"/>
          <wp:positionH relativeFrom="page">
            <wp:align>right</wp:align>
          </wp:positionH>
          <wp:positionV relativeFrom="page">
            <wp:align>bottom</wp:align>
          </wp:positionV>
          <wp:extent cx="2408753" cy="1085850"/>
          <wp:effectExtent l="0" t="0" r="0" b="0"/>
          <wp:wrapNone/>
          <wp:docPr id="42"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2">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62AA">
      <w:rPr>
        <w:noProof/>
        <w:sz w:val="18"/>
      </w:rPr>
      <mc:AlternateContent>
        <mc:Choice Requires="wps">
          <w:drawing>
            <wp:anchor distT="0" distB="0" distL="114300" distR="114300" simplePos="0" relativeHeight="251646464" behindDoc="0" locked="1" layoutInCell="1" allowOverlap="1" wp14:anchorId="2B979114" wp14:editId="70A58727">
              <wp:simplePos x="0" y="0"/>
              <wp:positionH relativeFrom="page">
                <wp:align>left</wp:align>
              </wp:positionH>
              <wp:positionV relativeFrom="page">
                <wp:align>bottom</wp:align>
              </wp:positionV>
              <wp:extent cx="3848400" cy="720000"/>
              <wp:effectExtent l="0" t="0" r="0" b="0"/>
              <wp:wrapNone/>
              <wp:docPr id="1" name="WebAddress" hidden="1"/>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0698B1" w14:textId="77777777" w:rsidR="00E962AA" w:rsidRPr="009F69FA" w:rsidRDefault="00E962AA" w:rsidP="00213C82">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79114" id="_x0000_t202" coordsize="21600,21600" o:spt="202" path="m,l,21600r21600,l21600,xe">
              <v:stroke joinstyle="miter"/>
              <v:path gradientshapeok="t" o:connecttype="rect"/>
            </v:shapetype>
            <v:shape id="_x0000_s1027" type="#_x0000_t202" style="position:absolute;margin-left:0;margin-top:0;width:303pt;height:56.7pt;z-index:251646464;visibility:hidden;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" filled="f" stroked="f" strokeweight=".5pt">
              <v:textbox inset="15mm">
                <w:txbxContent>
                  <w:p w14:paraId="2C0698B1" w14:textId="77777777" w:rsidR="00E962AA" w:rsidRPr="009F69FA" w:rsidRDefault="00E962AA" w:rsidP="00213C82">
                    <w:pPr>
                      <w:pStyle w:val="xWeb"/>
                    </w:pPr>
                    <w:r w:rsidRPr="009F69FA">
                      <w:t>de</w:t>
                    </w:r>
                    <w:r>
                      <w:t>lwp</w:t>
                    </w:r>
                    <w:r w:rsidRPr="009F69FA">
                      <w:t>.vic.gov.au</w:t>
                    </w:r>
                  </w:p>
                </w:txbxContent>
              </v:textbox>
              <w10:wrap anchorx="page" anchory="page"/>
              <w10:anchorlock/>
            </v:shape>
          </w:pict>
        </mc:Fallback>
      </mc:AlternateContent>
    </w:r>
    <w:r w:rsidR="00E962AA">
      <w:rPr>
        <w:noProof/>
        <w:sz w:val="18"/>
      </w:rPr>
      <w:drawing>
        <wp:anchor distT="0" distB="0" distL="114300" distR="114300" simplePos="0" relativeHeight="251645440" behindDoc="1" locked="1" layoutInCell="1" allowOverlap="1" wp14:anchorId="193EC9AC" wp14:editId="18CB918C">
          <wp:simplePos x="0" y="0"/>
          <wp:positionH relativeFrom="page">
            <wp:align>right</wp:align>
          </wp:positionH>
          <wp:positionV relativeFrom="page">
            <wp:align>bottom</wp:align>
          </wp:positionV>
          <wp:extent cx="2422799" cy="1083600"/>
          <wp:effectExtent l="0" t="0" r="0" b="0"/>
          <wp:wrapNone/>
          <wp:docPr id="43"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3">
                    <a:extLst>
                      <a:ext uri="{28A0092B-C50C-407E-A947-70E740481C1C}">
                        <a14:useLocalDpi xmlns:a14="http://schemas.microsoft.com/office/drawing/2010/main" val="0"/>
                      </a:ext>
                    </a:extLst>
                  </a:blip>
                  <a:srcRect r="-27077" b="-91034"/>
                  <a:stretch>
                    <a:fillRect/>
                  </a:stretch>
                </pic:blipFill>
                <pic:spPr>
                  <a:xfrm>
                    <a:off x="0" y="0"/>
                    <a:ext cx="2422799"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80E86" w14:textId="77777777" w:rsidR="00291549" w:rsidRPr="008F5280" w:rsidRDefault="00291549" w:rsidP="008F5280">
      <w:pPr>
        <w:pStyle w:val="FootnoteSeparator"/>
      </w:pPr>
    </w:p>
    <w:p w14:paraId="7CD1ED70" w14:textId="77777777" w:rsidR="00291549" w:rsidRDefault="00291549"/>
  </w:footnote>
  <w:footnote w:type="continuationSeparator" w:id="0">
    <w:p w14:paraId="2F93E420" w14:textId="77777777" w:rsidR="00291549" w:rsidRDefault="00291549" w:rsidP="008F5280">
      <w:pPr>
        <w:pStyle w:val="FootnoteSeparator"/>
      </w:pPr>
    </w:p>
    <w:p w14:paraId="57A37B7C" w14:textId="77777777" w:rsidR="00291549" w:rsidRDefault="00291549"/>
    <w:p w14:paraId="35C53869" w14:textId="77777777" w:rsidR="00291549" w:rsidRDefault="00291549"/>
  </w:footnote>
  <w:footnote w:type="continuationNotice" w:id="1">
    <w:p w14:paraId="4D650866" w14:textId="77777777" w:rsidR="00291549" w:rsidRDefault="00291549" w:rsidP="00D55628"/>
    <w:p w14:paraId="380010D0" w14:textId="77777777" w:rsidR="00291549" w:rsidRDefault="00291549"/>
    <w:p w14:paraId="7591DAA5" w14:textId="77777777" w:rsidR="00291549" w:rsidRDefault="002915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C46A59" w:rsidRPr="00F579ED" w14:paraId="42B8B224" w14:textId="77777777" w:rsidTr="00F66894">
      <w:trPr>
        <w:trHeight w:hRule="exact" w:val="1418"/>
      </w:trPr>
      <w:tc>
        <w:tcPr>
          <w:tcW w:w="7761" w:type="dxa"/>
          <w:vAlign w:val="center"/>
        </w:tcPr>
        <w:p w14:paraId="7323E297" w14:textId="77777777" w:rsidR="00C46A59" w:rsidRPr="00F579ED" w:rsidRDefault="00C46A59" w:rsidP="00DE028D">
          <w:pPr>
            <w:pStyle w:val="Header"/>
          </w:pPr>
          <w:r>
            <w:rPr>
              <w:noProof/>
              <w:lang w:val="en-US"/>
            </w:rPr>
            <w:fldChar w:fldCharType="begin"/>
          </w:r>
          <w:r>
            <w:rPr>
              <w:noProof/>
              <w:lang w:val="en-US"/>
            </w:rPr>
            <w:instrText xml:space="preserve"> STYLEREF  Title  \* MERGEFORMAT </w:instrText>
          </w:r>
          <w:r>
            <w:rPr>
              <w:noProof/>
              <w:lang w:val="en-US"/>
            </w:rPr>
            <w:fldChar w:fldCharType="separate"/>
          </w:r>
          <w:r w:rsidR="00F124C7">
            <w:rPr>
              <w:noProof/>
              <w:lang w:val="en-US"/>
            </w:rPr>
            <w:t>Main</w:t>
          </w:r>
          <w:r w:rsidR="00F124C7" w:rsidRPr="00F124C7">
            <w:rPr>
              <w:noProof/>
            </w:rPr>
            <w:t xml:space="preserve"> heading here over two lines (use shift+enter for a forced line break)</w:t>
          </w:r>
          <w:r>
            <w:rPr>
              <w:noProof/>
            </w:rPr>
            <w:fldChar w:fldCharType="end"/>
          </w:r>
        </w:p>
      </w:tc>
    </w:tr>
  </w:tbl>
  <w:p w14:paraId="4296EF83" w14:textId="77777777" w:rsidR="00C46A59" w:rsidRDefault="00C46A59" w:rsidP="00DE028D">
    <w:pPr>
      <w:pStyle w:val="Header"/>
    </w:pPr>
    <w:r>
      <w:rPr>
        <w:noProof/>
      </w:rPr>
      <mc:AlternateContent>
        <mc:Choice Requires="wps">
          <w:drawing>
            <wp:anchor distT="0" distB="0" distL="114300" distR="114300" simplePos="0" relativeHeight="251673088" behindDoc="0" locked="1" layoutInCell="1" allowOverlap="1" wp14:anchorId="45DCEAF7" wp14:editId="472ED082">
              <wp:simplePos x="0" y="0"/>
              <wp:positionH relativeFrom="page">
                <wp:align>right</wp:align>
              </wp:positionH>
              <wp:positionV relativeFrom="page">
                <wp:align>top</wp:align>
              </wp:positionV>
              <wp:extent cx="270000" cy="1224000"/>
              <wp:effectExtent l="0" t="0" r="0" b="0"/>
              <wp:wrapNone/>
              <wp:docPr id="18" name="Rectangle 18"/>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D325E" id="Rectangle 18" o:spid="_x0000_s1026" style="position:absolute;margin-left:-29.95pt;margin-top:0;width:21.25pt;height:96.4pt;z-index:251699200;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" fillcolor="white [3212]" stroked="f" strokeweight="2pt">
              <w10:wrap anchorx="page" anchory="page"/>
              <w10:anchorlock/>
            </v:rect>
          </w:pict>
        </mc:Fallback>
      </mc:AlternateContent>
    </w:r>
    <w:r w:rsidRPr="00806AB6">
      <w:rPr>
        <w:noProof/>
      </w:rPr>
      <mc:AlternateContent>
        <mc:Choice Requires="wps">
          <w:drawing>
            <wp:anchor distT="0" distB="0" distL="114300" distR="114300" simplePos="0" relativeHeight="251667968" behindDoc="1" locked="0" layoutInCell="1" allowOverlap="1" wp14:anchorId="6A01EFB4" wp14:editId="6755BC7B">
              <wp:simplePos x="0" y="0"/>
              <wp:positionH relativeFrom="page">
                <wp:posOffset>720090</wp:posOffset>
              </wp:positionH>
              <wp:positionV relativeFrom="page">
                <wp:posOffset>288290</wp:posOffset>
              </wp:positionV>
              <wp:extent cx="864000" cy="900000"/>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943EC1" id="TriangleRight" o:spid="_x0000_s1026" style="position:absolute;margin-left:56.7pt;margin-top:22.7pt;width:68.05pt;height:70.8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66944" behindDoc="1" locked="0" layoutInCell="1" allowOverlap="1" wp14:anchorId="5F2CB0B2" wp14:editId="508379B9">
              <wp:simplePos x="0" y="0"/>
              <wp:positionH relativeFrom="page">
                <wp:posOffset>288290</wp:posOffset>
              </wp:positionH>
              <wp:positionV relativeFrom="page">
                <wp:posOffset>288290</wp:posOffset>
              </wp:positionV>
              <wp:extent cx="864000" cy="900000"/>
              <wp:effectExtent l="0" t="0" r="0" b="0"/>
              <wp:wrapNone/>
              <wp:docPr id="15"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6832D2" id="TriangleLeft" o:spid="_x0000_s1026" style="position:absolute;margin-left:22.7pt;margin-top:22.7pt;width:68.05pt;height:70.8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65920" behindDoc="1" locked="0" layoutInCell="1" allowOverlap="1" wp14:anchorId="5EE19EF9" wp14:editId="109C9E76">
              <wp:simplePos x="0" y="0"/>
              <wp:positionH relativeFrom="page">
                <wp:posOffset>288290</wp:posOffset>
              </wp:positionH>
              <wp:positionV relativeFrom="page">
                <wp:posOffset>288290</wp:posOffset>
              </wp:positionV>
              <wp:extent cx="14580000" cy="900000"/>
              <wp:effectExtent l="0" t="0" r="0" b="0"/>
              <wp:wrapNone/>
              <wp:docPr id="16"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FB47921" id="Rectangle" o:spid="_x0000_s1026" style="position:absolute;margin-left:22.7pt;margin-top:22.7pt;width:1148.05pt;height:70.8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" fillcolor="#00b2a9 [3204]" stroked="f">
              <w10:wrap anchorx="page" anchory="page"/>
            </v:rect>
          </w:pict>
        </mc:Fallback>
      </mc:AlternateContent>
    </w:r>
  </w:p>
  <w:p w14:paraId="336F45AA" w14:textId="77777777" w:rsidR="00C46A59" w:rsidRPr="00DE028D" w:rsidRDefault="00C46A59" w:rsidP="00DE02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C46A59" w:rsidRPr="00975ED3" w14:paraId="17690C07" w14:textId="77777777" w:rsidTr="00F66894">
      <w:trPr>
        <w:trHeight w:hRule="exact" w:val="1418"/>
      </w:trPr>
      <w:tc>
        <w:tcPr>
          <w:tcW w:w="7761" w:type="dxa"/>
          <w:vAlign w:val="center"/>
        </w:tcPr>
        <w:p w14:paraId="2903F209" w14:textId="77777777" w:rsidR="00C46A59" w:rsidRPr="00975ED3" w:rsidRDefault="00C46A59" w:rsidP="00DE028D">
          <w:pPr>
            <w:pStyle w:val="Header"/>
          </w:pPr>
          <w:r>
            <w:rPr>
              <w:noProof/>
            </w:rPr>
            <w:fldChar w:fldCharType="begin"/>
          </w:r>
          <w:r>
            <w:rPr>
              <w:noProof/>
            </w:rPr>
            <w:instrText xml:space="preserve"> STYLEREF  Title  \* MERGEFORMAT </w:instrText>
          </w:r>
          <w:r>
            <w:rPr>
              <w:noProof/>
            </w:rPr>
            <w:fldChar w:fldCharType="separate"/>
          </w:r>
          <w:r w:rsidR="00F124C7">
            <w:rPr>
              <w:noProof/>
            </w:rPr>
            <w:t>Main heading here over two lines (use shift+enter for a forced line break)</w:t>
          </w:r>
          <w:r>
            <w:rPr>
              <w:noProof/>
            </w:rPr>
            <w:fldChar w:fldCharType="end"/>
          </w:r>
        </w:p>
      </w:tc>
    </w:tr>
  </w:tbl>
  <w:p w14:paraId="33FF2A55" w14:textId="77777777" w:rsidR="00C46A59" w:rsidRDefault="00C46A59" w:rsidP="00DE028D">
    <w:pPr>
      <w:pStyle w:val="Header"/>
    </w:pPr>
    <w:r>
      <w:rPr>
        <w:noProof/>
      </w:rPr>
      <mc:AlternateContent>
        <mc:Choice Requires="wps">
          <w:drawing>
            <wp:anchor distT="0" distB="0" distL="114300" distR="114300" simplePos="0" relativeHeight="251674112" behindDoc="0" locked="1" layoutInCell="1" allowOverlap="1" wp14:anchorId="6377CCD6" wp14:editId="05FA21E3">
              <wp:simplePos x="0" y="0"/>
              <wp:positionH relativeFrom="page">
                <wp:align>right</wp:align>
              </wp:positionH>
              <wp:positionV relativeFrom="page">
                <wp:align>top</wp:align>
              </wp:positionV>
              <wp:extent cx="270000" cy="1224000"/>
              <wp:effectExtent l="0" t="0" r="0" b="0"/>
              <wp:wrapNone/>
              <wp:docPr id="17" name="Rectangle 17"/>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4ED81" id="Rectangle 17" o:spid="_x0000_s1026" style="position:absolute;margin-left:-29.95pt;margin-top:0;width:21.25pt;height:96.4pt;z-index:251700224;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Ds55nC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r w:rsidRPr="00806AB6">
      <w:rPr>
        <w:noProof/>
      </w:rPr>
      <mc:AlternateContent>
        <mc:Choice Requires="wps">
          <w:drawing>
            <wp:anchor distT="0" distB="0" distL="114300" distR="114300" simplePos="0" relativeHeight="251671040" behindDoc="1" locked="0" layoutInCell="1" allowOverlap="1" wp14:anchorId="67F2A368" wp14:editId="6273B17C">
              <wp:simplePos x="0" y="0"/>
              <wp:positionH relativeFrom="page">
                <wp:posOffset>720090</wp:posOffset>
              </wp:positionH>
              <wp:positionV relativeFrom="page">
                <wp:posOffset>288290</wp:posOffset>
              </wp:positionV>
              <wp:extent cx="864000" cy="900000"/>
              <wp:effectExtent l="0" t="0" r="0" b="0"/>
              <wp:wrapNone/>
              <wp:docPr id="19"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C92EEB" id="TriangleRight" o:spid="_x0000_s1026" style="position:absolute;margin-left:56.7pt;margin-top:22.7pt;width:68.05pt;height:70.8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70016" behindDoc="1" locked="0" layoutInCell="1" allowOverlap="1" wp14:anchorId="0B6CC0AF" wp14:editId="6628BCDC">
              <wp:simplePos x="0" y="0"/>
              <wp:positionH relativeFrom="page">
                <wp:posOffset>288290</wp:posOffset>
              </wp:positionH>
              <wp:positionV relativeFrom="page">
                <wp:posOffset>288290</wp:posOffset>
              </wp:positionV>
              <wp:extent cx="864000" cy="900000"/>
              <wp:effectExtent l="0" t="0" r="0" b="0"/>
              <wp:wrapNone/>
              <wp:docPr id="20"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CB1550" id="TriangleLeft" o:spid="_x0000_s1026" style="position:absolute;margin-left:22.7pt;margin-top:22.7pt;width:68.05pt;height:70.8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68992" behindDoc="1" locked="0" layoutInCell="1" allowOverlap="1" wp14:anchorId="43E2221B" wp14:editId="55434C03">
              <wp:simplePos x="0" y="0"/>
              <wp:positionH relativeFrom="page">
                <wp:posOffset>288290</wp:posOffset>
              </wp:positionH>
              <wp:positionV relativeFrom="page">
                <wp:posOffset>288290</wp:posOffset>
              </wp:positionV>
              <wp:extent cx="14580000" cy="900000"/>
              <wp:effectExtent l="0" t="0" r="0" b="0"/>
              <wp:wrapNone/>
              <wp:docPr id="21"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F03A45" id="Rectangle" o:spid="_x0000_s1026" style="position:absolute;margin-left:22.7pt;margin-top:22.7pt;width:1148.05pt;height:70.8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" fillcolor="#00b2a9 [3204]" stroked="f">
              <w10:wrap anchorx="page" anchory="page"/>
            </v:rect>
          </w:pict>
        </mc:Fallback>
      </mc:AlternateContent>
    </w:r>
  </w:p>
  <w:p w14:paraId="5F07C4C9" w14:textId="77777777" w:rsidR="00C46A59" w:rsidRPr="00DE028D" w:rsidRDefault="00C46A59" w:rsidP="00DE02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29969" w14:textId="5F79B718" w:rsidR="00C46A59" w:rsidRPr="00E97294" w:rsidRDefault="00C46A59" w:rsidP="00E97294">
    <w:pPr>
      <w:pStyle w:val="Header"/>
    </w:pPr>
    <w:r>
      <w:rPr>
        <w:noProof/>
      </w:rPr>
      <mc:AlternateContent>
        <mc:Choice Requires="wps">
          <w:drawing>
            <wp:anchor distT="0" distB="0" distL="114300" distR="114300" simplePos="0" relativeHeight="251672064" behindDoc="0" locked="1" layoutInCell="1" allowOverlap="1" wp14:anchorId="11C7DFA4" wp14:editId="3BDB542B">
              <wp:simplePos x="0" y="0"/>
              <wp:positionH relativeFrom="page">
                <wp:align>right</wp:align>
              </wp:positionH>
              <wp:positionV relativeFrom="page">
                <wp:align>top</wp:align>
              </wp:positionV>
              <wp:extent cx="270000" cy="1224000"/>
              <wp:effectExtent l="0" t="0" r="0" b="0"/>
              <wp:wrapNone/>
              <wp:docPr id="22" name="Rectangle 22"/>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EF50D" id="Rectangle 22" o:spid="_x0000_s1026" style="position:absolute;margin-left:-29.95pt;margin-top:0;width:21.25pt;height:96.4pt;z-index:251698176;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PTgY86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r>
      <w:rPr>
        <w:noProof/>
      </w:rPr>
      <w:drawing>
        <wp:anchor distT="0" distB="0" distL="114300" distR="114300" simplePos="0" relativeHeight="251664896" behindDoc="1" locked="0" layoutInCell="1" allowOverlap="1" wp14:anchorId="6838DB4C" wp14:editId="6841DF1A">
          <wp:simplePos x="0" y="0"/>
          <wp:positionH relativeFrom="page">
            <wp:posOffset>720090</wp:posOffset>
          </wp:positionH>
          <wp:positionV relativeFrom="page">
            <wp:posOffset>1188085</wp:posOffset>
          </wp:positionV>
          <wp:extent cx="860400" cy="896400"/>
          <wp:effectExtent l="0" t="0" r="0" b="0"/>
          <wp:wrapNone/>
          <wp:docPr id="29" name="TriangleBottomACIMon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t Sheet Graphic.png"/>
                  <pic:cNvPicPr/>
                </pic:nvPicPr>
                <pic:blipFill>
                  <a:blip r:embed="rId1">
                    <a:extLst>
                      <a:ext uri="{28A0092B-C50C-407E-A947-70E740481C1C}">
                        <a14:useLocalDpi xmlns:a14="http://schemas.microsoft.com/office/drawing/2010/main" val="0"/>
                      </a:ext>
                    </a:extLst>
                  </a:blip>
                  <a:stretch>
                    <a:fillRect/>
                  </a:stretch>
                </pic:blipFill>
                <pic:spPr>
                  <a:xfrm>
                    <a:off x="0" y="0"/>
                    <a:ext cx="860400" cy="896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4218E93F" wp14:editId="50B8F8F1">
          <wp:simplePos x="0" y="0"/>
          <wp:positionH relativeFrom="page">
            <wp:posOffset>720090</wp:posOffset>
          </wp:positionH>
          <wp:positionV relativeFrom="page">
            <wp:posOffset>1188085</wp:posOffset>
          </wp:positionV>
          <wp:extent cx="864000" cy="896400"/>
          <wp:effectExtent l="0" t="0" r="0" b="0"/>
          <wp:wrapNone/>
          <wp:docPr id="30" name="TriangleBottomA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t Sheet Graphic.png"/>
                  <pic:cNvPicPr/>
                </pic:nvPicPr>
                <pic:blipFill>
                  <a:blip r:embed="rId2">
                    <a:extLst>
                      <a:ext uri="{28A0092B-C50C-407E-A947-70E740481C1C}">
                        <a14:useLocalDpi xmlns:a14="http://schemas.microsoft.com/office/drawing/2010/main" val="0"/>
                      </a:ext>
                    </a:extLst>
                  </a:blip>
                  <a:stretch>
                    <a:fillRect/>
                  </a:stretch>
                </pic:blipFill>
                <pic:spPr>
                  <a:xfrm>
                    <a:off x="0" y="0"/>
                    <a:ext cx="864000" cy="896400"/>
                  </a:xfrm>
                  <a:prstGeom prst="rect">
                    <a:avLst/>
                  </a:prstGeom>
                </pic:spPr>
              </pic:pic>
            </a:graphicData>
          </a:graphic>
          <wp14:sizeRelH relativeFrom="page">
            <wp14:pctWidth>0</wp14:pctWidth>
          </wp14:sizeRelH>
          <wp14:sizeRelV relativeFrom="page">
            <wp14:pctHeight>0</wp14:pctHeight>
          </wp14:sizeRelV>
        </wp:anchor>
      </w:drawing>
    </w:r>
    <w:r w:rsidRPr="00806AB6">
      <w:rPr>
        <w:noProof/>
      </w:rPr>
      <mc:AlternateContent>
        <mc:Choice Requires="wps">
          <w:drawing>
            <wp:anchor distT="0" distB="0" distL="114300" distR="114300" simplePos="0" relativeHeight="251660800" behindDoc="1" locked="0" layoutInCell="1" allowOverlap="1" wp14:anchorId="63331455" wp14:editId="399FF877">
              <wp:simplePos x="0" y="0"/>
              <wp:positionH relativeFrom="page">
                <wp:posOffset>720090</wp:posOffset>
              </wp:positionH>
              <wp:positionV relativeFrom="page">
                <wp:posOffset>288290</wp:posOffset>
              </wp:positionV>
              <wp:extent cx="864000" cy="900000"/>
              <wp:effectExtent l="0" t="0" r="0" b="0"/>
              <wp:wrapNone/>
              <wp:docPr id="23"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AAE4BE" id="TriangleRight" o:spid="_x0000_s1026" style="position:absolute;margin-left:56.7pt;margin-top:22.7pt;width:68.05pt;height:70.8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6704" behindDoc="1" locked="0" layoutInCell="1" allowOverlap="1" wp14:anchorId="490BC32C" wp14:editId="634B55EF">
              <wp:simplePos x="0" y="0"/>
              <wp:positionH relativeFrom="page">
                <wp:posOffset>720090</wp:posOffset>
              </wp:positionH>
              <wp:positionV relativeFrom="page">
                <wp:posOffset>1188085</wp:posOffset>
              </wp:positionV>
              <wp:extent cx="864000" cy="900000"/>
              <wp:effectExtent l="0" t="0" r="0" b="0"/>
              <wp:wrapNone/>
              <wp:docPr id="24" name="TriangleBottom"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6A98A4" id="TriangleBottom" o:spid="_x0000_s1026" style="position:absolute;margin-left:56.7pt;margin-top:93.55pt;width:68.05pt;height:70.85pt;z-index:-25163366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" path="m,l669,1415,1339,,,xe" fillcolor="#e1a9ac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9776" behindDoc="1" locked="0" layoutInCell="1" allowOverlap="1" wp14:anchorId="5C2CA1B1" wp14:editId="3743E469">
              <wp:simplePos x="0" y="0"/>
              <wp:positionH relativeFrom="page">
                <wp:posOffset>288290</wp:posOffset>
              </wp:positionH>
              <wp:positionV relativeFrom="page">
                <wp:posOffset>288290</wp:posOffset>
              </wp:positionV>
              <wp:extent cx="864000" cy="900000"/>
              <wp:effectExtent l="0" t="0" r="0" b="0"/>
              <wp:wrapNone/>
              <wp:docPr id="26"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A01ECD" id="TriangleLeft" o:spid="_x0000_s1026" style="position:absolute;margin-left:22.7pt;margin-top:22.7pt;width:68.05pt;height:70.8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8752" behindDoc="1" locked="0" layoutInCell="1" allowOverlap="1" wp14:anchorId="429E5335" wp14:editId="4EEAE188">
              <wp:simplePos x="0" y="0"/>
              <wp:positionH relativeFrom="page">
                <wp:posOffset>288290</wp:posOffset>
              </wp:positionH>
              <wp:positionV relativeFrom="page">
                <wp:posOffset>288290</wp:posOffset>
              </wp:positionV>
              <wp:extent cx="14580000" cy="900000"/>
              <wp:effectExtent l="0" t="0" r="0" b="0"/>
              <wp:wrapNone/>
              <wp:docPr id="27"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465B295" id="Rectangle" o:spid="_x0000_s1026" style="position:absolute;margin-left:22.7pt;margin-top:22.7pt;width:1148.05pt;height:70.8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" fillcolor="#00b2a9 [3204]" stroked="f">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1702" w:tblpY="455"/>
      <w:tblOverlap w:val="never"/>
      <w:tblW w:w="0" w:type="auto"/>
      <w:tblLayout w:type="fixed"/>
      <w:tblCellMar>
        <w:left w:w="0" w:type="dxa"/>
        <w:right w:w="0" w:type="dxa"/>
      </w:tblCellMar>
      <w:tblLook w:val="04A0" w:firstRow="1" w:lastRow="0" w:firstColumn="1" w:lastColumn="0" w:noHBand="0" w:noVBand="1"/>
    </w:tblPr>
    <w:tblGrid>
      <w:gridCol w:w="7761"/>
    </w:tblGrid>
    <w:tr w:rsidR="00DE028D" w:rsidRPr="00975ED3" w14:paraId="7C1211FC" w14:textId="77777777" w:rsidTr="00D71BDF">
      <w:trPr>
        <w:trHeight w:hRule="exact" w:val="1418"/>
      </w:trPr>
      <w:tc>
        <w:tcPr>
          <w:tcW w:w="7761" w:type="dxa"/>
          <w:vAlign w:val="center"/>
        </w:tcPr>
        <w:p w14:paraId="4FD01067" w14:textId="50259695" w:rsidR="00DE028D" w:rsidRPr="00975ED3" w:rsidRDefault="0022247C" w:rsidP="00D71BDF">
          <w:pPr>
            <w:pStyle w:val="Header"/>
          </w:pPr>
          <w:r>
            <w:rPr>
              <w:noProof/>
            </w:rPr>
            <w:fldChar w:fldCharType="begin"/>
          </w:r>
          <w:r>
            <w:rPr>
              <w:noProof/>
            </w:rPr>
            <w:instrText xml:space="preserve"> STYLEREF  Title  \* MERGEFORMAT </w:instrText>
          </w:r>
          <w:r>
            <w:rPr>
              <w:noProof/>
            </w:rPr>
            <w:fldChar w:fldCharType="separate"/>
          </w:r>
          <w:r w:rsidR="0002517D">
            <w:rPr>
              <w:noProof/>
            </w:rPr>
            <w:t>Coronavirus (COVID -19) and valuations</w:t>
          </w:r>
          <w:r>
            <w:rPr>
              <w:noProof/>
            </w:rPr>
            <w:fldChar w:fldCharType="end"/>
          </w:r>
        </w:p>
      </w:tc>
    </w:tr>
  </w:tbl>
  <w:p w14:paraId="5C48F731" w14:textId="77777777" w:rsidR="00DE028D" w:rsidRDefault="00DE028D" w:rsidP="00DE028D">
    <w:pPr>
      <w:pStyle w:val="Header"/>
    </w:pPr>
    <w:r w:rsidRPr="00806AB6">
      <w:rPr>
        <w:noProof/>
      </w:rPr>
      <mc:AlternateContent>
        <mc:Choice Requires="wps">
          <w:drawing>
            <wp:anchor distT="0" distB="0" distL="114300" distR="114300" simplePos="0" relativeHeight="251651584" behindDoc="1" locked="0" layoutInCell="1" allowOverlap="1" wp14:anchorId="6B66093D" wp14:editId="447D4E17">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E2F51B" id="TriangleRight" o:spid="_x0000_s1026" style="position:absolute;margin-left:56.7pt;margin-top:22.7pt;width:68.05pt;height:70.8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0560" behindDoc="1" locked="0" layoutInCell="1" allowOverlap="1" wp14:anchorId="1629959C" wp14:editId="545D3F90">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70B878" id="TriangleLeft" o:spid="_x0000_s1026" style="position:absolute;margin-left:22.7pt;margin-top:22.7pt;width:68.05pt;height:70.8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9536" behindDoc="1" locked="0" layoutInCell="1" allowOverlap="1" wp14:anchorId="185C5281" wp14:editId="28D5D484">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1666E3F" id="Rectangle" o:spid="_x0000_s1026" style="position:absolute;margin-left:22.7pt;margin-top:22.7pt;width:552.75pt;height:70.8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" fillcolor="#00b2a9 [3204]" stroked="f">
              <w10:wrap anchorx="page" anchory="page"/>
            </v:rect>
          </w:pict>
        </mc:Fallback>
      </mc:AlternateContent>
    </w:r>
  </w:p>
  <w:p w14:paraId="763FFC5F" w14:textId="77777777" w:rsidR="00E962AA" w:rsidRPr="00DE028D" w:rsidRDefault="00E962AA" w:rsidP="00DE028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DE028D" w:rsidRPr="00975ED3" w14:paraId="0612C563" w14:textId="77777777" w:rsidTr="00F66894">
      <w:trPr>
        <w:trHeight w:hRule="exact" w:val="1418"/>
      </w:trPr>
      <w:tc>
        <w:tcPr>
          <w:tcW w:w="7761" w:type="dxa"/>
          <w:vAlign w:val="center"/>
        </w:tcPr>
        <w:p w14:paraId="17D94AAE" w14:textId="74DC10E8" w:rsidR="00DE028D" w:rsidRPr="00975ED3" w:rsidRDefault="0022247C" w:rsidP="00DE028D">
          <w:pPr>
            <w:pStyle w:val="Header"/>
          </w:pPr>
          <w:r>
            <w:rPr>
              <w:noProof/>
            </w:rPr>
            <w:fldChar w:fldCharType="begin"/>
          </w:r>
          <w:r>
            <w:rPr>
              <w:noProof/>
            </w:rPr>
            <w:instrText xml:space="preserve"> STYLEREF  Title  \* MERGEFORMAT </w:instrText>
          </w:r>
          <w:r>
            <w:rPr>
              <w:noProof/>
            </w:rPr>
            <w:fldChar w:fldCharType="separate"/>
          </w:r>
          <w:r w:rsidR="0002517D">
            <w:rPr>
              <w:noProof/>
            </w:rPr>
            <w:t>Coronavirus (COVID -19) and valuations</w:t>
          </w:r>
          <w:r>
            <w:rPr>
              <w:noProof/>
            </w:rPr>
            <w:fldChar w:fldCharType="end"/>
          </w:r>
        </w:p>
      </w:tc>
    </w:tr>
  </w:tbl>
  <w:p w14:paraId="192B2815" w14:textId="77777777" w:rsidR="00DE028D" w:rsidRDefault="00DE028D" w:rsidP="00DE028D">
    <w:pPr>
      <w:pStyle w:val="Header"/>
    </w:pPr>
    <w:r w:rsidRPr="00806AB6">
      <w:rPr>
        <w:noProof/>
      </w:rPr>
      <mc:AlternateContent>
        <mc:Choice Requires="wps">
          <w:drawing>
            <wp:anchor distT="0" distB="0" distL="114300" distR="114300" simplePos="0" relativeHeight="251654656" behindDoc="1" locked="0" layoutInCell="1" allowOverlap="1" wp14:anchorId="2E468187" wp14:editId="61E3ED03">
              <wp:simplePos x="0" y="0"/>
              <wp:positionH relativeFrom="page">
                <wp:posOffset>720090</wp:posOffset>
              </wp:positionH>
              <wp:positionV relativeFrom="page">
                <wp:posOffset>288290</wp:posOffset>
              </wp:positionV>
              <wp:extent cx="864000" cy="900000"/>
              <wp:effectExtent l="0" t="0" r="0" b="0"/>
              <wp:wrapNone/>
              <wp:docPr id="7"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C87DE" id="TriangleRight" o:spid="_x0000_s1026" style="position:absolute;margin-left:56.7pt;margin-top:22.7pt;width:68.05pt;height:70.8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3632" behindDoc="1" locked="0" layoutInCell="1" allowOverlap="1" wp14:anchorId="0008652F" wp14:editId="5D1E6E6D">
              <wp:simplePos x="0" y="0"/>
              <wp:positionH relativeFrom="page">
                <wp:posOffset>288290</wp:posOffset>
              </wp:positionH>
              <wp:positionV relativeFrom="page">
                <wp:posOffset>288290</wp:posOffset>
              </wp:positionV>
              <wp:extent cx="864000" cy="900000"/>
              <wp:effectExtent l="0" t="0" r="0" b="0"/>
              <wp:wrapNone/>
              <wp:docPr id="11"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29D04B" id="TriangleLeft" o:spid="_x0000_s1026" style="position:absolute;margin-left:22.7pt;margin-top:22.7pt;width:68.05pt;height:70.8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2608" behindDoc="1" locked="0" layoutInCell="1" allowOverlap="1" wp14:anchorId="737F27D5" wp14:editId="702814DB">
              <wp:simplePos x="0" y="0"/>
              <wp:positionH relativeFrom="page">
                <wp:posOffset>288290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A6308B6" id="Rectangle" o:spid="_x0000_s1026" style="position:absolute;margin-left:22.7pt;margin-top:22.7pt;width:552.75pt;height:70.8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" fillcolor="#00b2a9 [3204]" stroked="f">
              <w10:wrap anchorx="page" anchory="page"/>
            </v:rect>
          </w:pict>
        </mc:Fallback>
      </mc:AlternateContent>
    </w:r>
  </w:p>
  <w:p w14:paraId="27AD5B30" w14:textId="77777777" w:rsidR="00DE028D" w:rsidRPr="00DE028D" w:rsidRDefault="00DE028D" w:rsidP="00DE02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07B9" w14:textId="77777777" w:rsidR="00E962AA" w:rsidRPr="00E97294" w:rsidRDefault="00F90121" w:rsidP="00E97294">
    <w:pPr>
      <w:pStyle w:val="Header"/>
    </w:pPr>
    <w:r>
      <w:rPr>
        <w:noProof/>
      </w:rPr>
      <w:drawing>
        <wp:anchor distT="0" distB="0" distL="114300" distR="114300" simplePos="0" relativeHeight="251648512" behindDoc="1" locked="0" layoutInCell="1" allowOverlap="1" wp14:anchorId="4CB506C6" wp14:editId="57D1C573">
          <wp:simplePos x="0" y="0"/>
          <wp:positionH relativeFrom="page">
            <wp:posOffset>720090</wp:posOffset>
          </wp:positionH>
          <wp:positionV relativeFrom="page">
            <wp:posOffset>1188085</wp:posOffset>
          </wp:positionV>
          <wp:extent cx="860400" cy="896400"/>
          <wp:effectExtent l="0" t="0" r="0" b="0"/>
          <wp:wrapNone/>
          <wp:docPr id="37" name="TriangleBottomACIMon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t Sheet Graphic.png"/>
                  <pic:cNvPicPr/>
                </pic:nvPicPr>
                <pic:blipFill>
                  <a:blip r:embed="rId1">
                    <a:extLst>
                      <a:ext uri="{28A0092B-C50C-407E-A947-70E740481C1C}">
                        <a14:useLocalDpi xmlns:a14="http://schemas.microsoft.com/office/drawing/2010/main" val="0"/>
                      </a:ext>
                    </a:extLst>
                  </a:blip>
                  <a:stretch>
                    <a:fillRect/>
                  </a:stretch>
                </pic:blipFill>
                <pic:spPr>
                  <a:xfrm>
                    <a:off x="0" y="0"/>
                    <a:ext cx="860400" cy="896400"/>
                  </a:xfrm>
                  <a:prstGeom prst="rect">
                    <a:avLst/>
                  </a:prstGeom>
                </pic:spPr>
              </pic:pic>
            </a:graphicData>
          </a:graphic>
          <wp14:sizeRelH relativeFrom="page">
            <wp14:pctWidth>0</wp14:pctWidth>
          </wp14:sizeRelH>
          <wp14:sizeRelV relativeFrom="page">
            <wp14:pctHeight>0</wp14:pctHeight>
          </wp14:sizeRelV>
        </wp:anchor>
      </w:drawing>
    </w:r>
    <w:r w:rsidR="00EC6F90">
      <w:rPr>
        <w:noProof/>
      </w:rPr>
      <w:drawing>
        <wp:anchor distT="0" distB="0" distL="114300" distR="114300" simplePos="0" relativeHeight="251641344" behindDoc="1" locked="0" layoutInCell="1" allowOverlap="1" wp14:anchorId="2590BFB8" wp14:editId="3D17C1BF">
          <wp:simplePos x="0" y="0"/>
          <wp:positionH relativeFrom="page">
            <wp:posOffset>720090</wp:posOffset>
          </wp:positionH>
          <wp:positionV relativeFrom="page">
            <wp:posOffset>1188085</wp:posOffset>
          </wp:positionV>
          <wp:extent cx="864000" cy="896400"/>
          <wp:effectExtent l="0" t="0" r="0" b="0"/>
          <wp:wrapNone/>
          <wp:docPr id="40" name="TriangleBottomA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t Sheet Graphic.png"/>
                  <pic:cNvPicPr/>
                </pic:nvPicPr>
                <pic:blipFill>
                  <a:blip r:embed="rId2">
                    <a:extLst>
                      <a:ext uri="{28A0092B-C50C-407E-A947-70E740481C1C}">
                        <a14:useLocalDpi xmlns:a14="http://schemas.microsoft.com/office/drawing/2010/main" val="0"/>
                      </a:ext>
                    </a:extLst>
                  </a:blip>
                  <a:stretch>
                    <a:fillRect/>
                  </a:stretch>
                </pic:blipFill>
                <pic:spPr>
                  <a:xfrm>
                    <a:off x="0" y="0"/>
                    <a:ext cx="864000" cy="896400"/>
                  </a:xfrm>
                  <a:prstGeom prst="rect">
                    <a:avLst/>
                  </a:prstGeom>
                </pic:spPr>
              </pic:pic>
            </a:graphicData>
          </a:graphic>
          <wp14:sizeRelH relativeFrom="page">
            <wp14:pctWidth>0</wp14:pctWidth>
          </wp14:sizeRelH>
          <wp14:sizeRelV relativeFrom="page">
            <wp14:pctHeight>0</wp14:pctHeight>
          </wp14:sizeRelV>
        </wp:anchor>
      </w:drawing>
    </w:r>
    <w:r w:rsidR="00E962AA" w:rsidRPr="00806AB6">
      <w:rPr>
        <w:noProof/>
      </w:rPr>
      <mc:AlternateContent>
        <mc:Choice Requires="wps">
          <w:drawing>
            <wp:anchor distT="0" distB="0" distL="114300" distR="114300" simplePos="0" relativeHeight="251644416" behindDoc="1" locked="0" layoutInCell="1" allowOverlap="1" wp14:anchorId="5370964D" wp14:editId="2142E09D">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D025DF" id="TriangleRight" o:spid="_x0000_s1026" style="position:absolute;margin-left:56.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" path="m1339,1419l669,,,1419r1339,xe" fillcolor="#201547 [3206]" stroked="f">
              <v:path arrowok="t" o:connecttype="custom" o:connectlocs="864000,900000;431677,0;0,900000;864000,900000" o:connectangles="0,0,0,0"/>
              <w10:wrap anchorx="page" anchory="page"/>
            </v:shape>
          </w:pict>
        </mc:Fallback>
      </mc:AlternateContent>
    </w:r>
    <w:r w:rsidR="00E962AA" w:rsidRPr="00806AB6">
      <w:rPr>
        <w:noProof/>
      </w:rPr>
      <mc:AlternateContent>
        <mc:Choice Requires="wps">
          <w:drawing>
            <wp:anchor distT="0" distB="0" distL="114300" distR="114300" simplePos="0" relativeHeight="251640320" behindDoc="1" locked="0" layoutInCell="1" allowOverlap="1" wp14:anchorId="1DAFBC4E" wp14:editId="79D7CAEF">
              <wp:simplePos x="0" y="0"/>
              <wp:positionH relativeFrom="page">
                <wp:posOffset>720090</wp:posOffset>
              </wp:positionH>
              <wp:positionV relativeFrom="page">
                <wp:posOffset>1188085</wp:posOffset>
              </wp:positionV>
              <wp:extent cx="864000" cy="900000"/>
              <wp:effectExtent l="0" t="0" r="0" b="0"/>
              <wp:wrapNone/>
              <wp:docPr id="39" name="TriangleBottom"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CCA6AD" id="TriangleBottom" o:spid="_x0000_s1026" style="position:absolute;margin-left:56.7pt;margin-top:93.55pt;width:68.05pt;height:70.85pt;z-index:-25167462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" path="m,l669,1415,1339,,,xe" fillcolor="#e1a9ac [3208]" stroked="f">
              <v:path arrowok="t" o:connecttype="custom" o:connectlocs="0,0;431677,900000;864000,0;0,0" o:connectangles="0,0,0,0"/>
              <w10:wrap anchorx="page" anchory="page"/>
            </v:shape>
          </w:pict>
        </mc:Fallback>
      </mc:AlternateContent>
    </w:r>
    <w:r w:rsidR="00E962AA" w:rsidRPr="00806AB6">
      <w:rPr>
        <w:noProof/>
      </w:rPr>
      <mc:AlternateContent>
        <mc:Choice Requires="wps">
          <w:drawing>
            <wp:anchor distT="0" distB="0" distL="114300" distR="114300" simplePos="0" relativeHeight="251643392" behindDoc="1" locked="0" layoutInCell="1" allowOverlap="1" wp14:anchorId="6691216B" wp14:editId="68BBE39B">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A8EE0C" id="TriangleLeft" o:spid="_x0000_s1026" style="position:absolute;margin-left:22.7pt;margin-top:22.7pt;width:6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h+QzAIAAMc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" path="m,l665,1419,1334,,,xe" fillcolor="#b3272f [3202]" stroked="f">
              <v:path arrowok="t" o:connecttype="custom" o:connectlocs="0,0;430705,900000;864000,0;0,0" o:connectangles="0,0,0,0"/>
              <w10:wrap anchorx="page" anchory="page"/>
            </v:shape>
          </w:pict>
        </mc:Fallback>
      </mc:AlternateContent>
    </w:r>
    <w:r w:rsidR="00E962AA" w:rsidRPr="00806AB6">
      <w:rPr>
        <w:noProof/>
      </w:rPr>
      <mc:AlternateContent>
        <mc:Choice Requires="wps">
          <w:drawing>
            <wp:anchor distT="0" distB="0" distL="114300" distR="114300" simplePos="0" relativeHeight="251642368" behindDoc="1" locked="0" layoutInCell="1" allowOverlap="1" wp14:anchorId="0B179411" wp14:editId="22981317">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CF531D9" id="Rectangle" o:spid="_x0000_s1026" style="position:absolute;margin-left:22.7pt;margin-top:22.7pt;width:552.75pt;height:70.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124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4C62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5E67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92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A89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B3272F"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3"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4"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5"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545EC4"/>
    <w:multiLevelType w:val="multilevel"/>
    <w:tmpl w:val="6DC20F62"/>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3"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5"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6"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B3272F"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9"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0"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1"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8"/>
  </w:num>
  <w:num w:numId="2">
    <w:abstractNumId w:val="27"/>
  </w:num>
  <w:num w:numId="3">
    <w:abstractNumId w:val="24"/>
  </w:num>
  <w:num w:numId="4">
    <w:abstractNumId w:val="31"/>
  </w:num>
  <w:num w:numId="5">
    <w:abstractNumId w:val="15"/>
  </w:num>
  <w:num w:numId="6">
    <w:abstractNumId w:val="12"/>
  </w:num>
  <w:num w:numId="7">
    <w:abstractNumId w:val="11"/>
  </w:num>
  <w:num w:numId="8">
    <w:abstractNumId w:val="10"/>
  </w:num>
  <w:num w:numId="9">
    <w:abstractNumId w:val="28"/>
  </w:num>
  <w:num w:numId="10">
    <w:abstractNumId w:val="13"/>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0"/>
    <w:lvlOverride w:ilvl="0">
      <w:startOverride w:val="1"/>
    </w:lvlOverride>
  </w:num>
  <w:num w:numId="29">
    <w:abstractNumId w:val="19"/>
  </w:num>
  <w:num w:numId="30">
    <w:abstractNumId w:val="29"/>
  </w:num>
  <w:num w:numId="31">
    <w:abstractNumId w:val="8"/>
  </w:num>
  <w:num w:numId="32">
    <w:abstractNumId w:val="26"/>
  </w:num>
  <w:num w:numId="33">
    <w:abstractNumId w:val="20"/>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 w:numId="43">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US" w:vendorID="64" w:dllVersion="6" w:nlCheck="1" w:checkStyle="1"/>
  <w:activeWritingStyle w:appName="MSWord" w:lang="en-AU"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US"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50"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4Landscape" w:val="False"/>
    <w:docVar w:name="A4Portrait" w:val="True"/>
    <w:docVar w:name="AppendixName" w:val="Appendix"/>
    <w:docVar w:name="CoBrandNumber" w:val="0"/>
    <w:docVar w:name="ContentiousSubject" w:val="False"/>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LocalInfrastructure"/>
    <w:docVar w:name="TOC" w:val="True"/>
    <w:docVar w:name="TOCNew" w:val="True"/>
    <w:docVar w:name="Version" w:val="3"/>
    <w:docVar w:name="WebAddress" w:val="False"/>
  </w:docVars>
  <w:rsids>
    <w:rsidRoot w:val="00F124C7"/>
    <w:rsid w:val="0000017F"/>
    <w:rsid w:val="00000279"/>
    <w:rsid w:val="000004BD"/>
    <w:rsid w:val="00000B7A"/>
    <w:rsid w:val="00000C89"/>
    <w:rsid w:val="00000FEB"/>
    <w:rsid w:val="000012BE"/>
    <w:rsid w:val="00001BD3"/>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B6B"/>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67A"/>
    <w:rsid w:val="000227DA"/>
    <w:rsid w:val="00022F51"/>
    <w:rsid w:val="000230FD"/>
    <w:rsid w:val="0002325E"/>
    <w:rsid w:val="00023536"/>
    <w:rsid w:val="000236AE"/>
    <w:rsid w:val="00023AFB"/>
    <w:rsid w:val="0002404B"/>
    <w:rsid w:val="00024572"/>
    <w:rsid w:val="00024574"/>
    <w:rsid w:val="00024896"/>
    <w:rsid w:val="00024990"/>
    <w:rsid w:val="00024D99"/>
    <w:rsid w:val="0002517D"/>
    <w:rsid w:val="000251A3"/>
    <w:rsid w:val="00025217"/>
    <w:rsid w:val="000252E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0708"/>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0A"/>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8C7"/>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4E2"/>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3C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150"/>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582"/>
    <w:rsid w:val="00074A1F"/>
    <w:rsid w:val="00074C2B"/>
    <w:rsid w:val="000752FC"/>
    <w:rsid w:val="000758E3"/>
    <w:rsid w:val="00076B41"/>
    <w:rsid w:val="0008006E"/>
    <w:rsid w:val="000802A9"/>
    <w:rsid w:val="0008060A"/>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4DB"/>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4D5"/>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5C6"/>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2DE3"/>
    <w:rsid w:val="000C33EB"/>
    <w:rsid w:val="000C3B79"/>
    <w:rsid w:val="000C3C38"/>
    <w:rsid w:val="000C3F67"/>
    <w:rsid w:val="000C41E0"/>
    <w:rsid w:val="000C41F9"/>
    <w:rsid w:val="000C4231"/>
    <w:rsid w:val="000C436A"/>
    <w:rsid w:val="000C4CBD"/>
    <w:rsid w:val="000C4E6D"/>
    <w:rsid w:val="000C55BE"/>
    <w:rsid w:val="000C57F2"/>
    <w:rsid w:val="000C59E2"/>
    <w:rsid w:val="000C6231"/>
    <w:rsid w:val="000C6B7B"/>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050"/>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3C5"/>
    <w:rsid w:val="000F147D"/>
    <w:rsid w:val="000F1A3A"/>
    <w:rsid w:val="000F1A53"/>
    <w:rsid w:val="000F1A5A"/>
    <w:rsid w:val="000F1D45"/>
    <w:rsid w:val="000F1FA4"/>
    <w:rsid w:val="000F2014"/>
    <w:rsid w:val="000F2194"/>
    <w:rsid w:val="000F24B2"/>
    <w:rsid w:val="000F29C1"/>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4F8"/>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8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67CC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1F0E"/>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6EE3"/>
    <w:rsid w:val="00197033"/>
    <w:rsid w:val="0019725F"/>
    <w:rsid w:val="00197717"/>
    <w:rsid w:val="001977C0"/>
    <w:rsid w:val="00197F7F"/>
    <w:rsid w:val="001A0827"/>
    <w:rsid w:val="001A0EF8"/>
    <w:rsid w:val="001A13E9"/>
    <w:rsid w:val="001A150E"/>
    <w:rsid w:val="001A18D2"/>
    <w:rsid w:val="001A245B"/>
    <w:rsid w:val="001A25AC"/>
    <w:rsid w:val="001A2881"/>
    <w:rsid w:val="001A37A6"/>
    <w:rsid w:val="001A4197"/>
    <w:rsid w:val="001A45A0"/>
    <w:rsid w:val="001A4BB8"/>
    <w:rsid w:val="001A50A5"/>
    <w:rsid w:val="001A548E"/>
    <w:rsid w:val="001A55E2"/>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4B24"/>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664"/>
    <w:rsid w:val="001C58FF"/>
    <w:rsid w:val="001C591F"/>
    <w:rsid w:val="001C63D2"/>
    <w:rsid w:val="001C6526"/>
    <w:rsid w:val="001C6952"/>
    <w:rsid w:val="001C6A87"/>
    <w:rsid w:val="001C6E3A"/>
    <w:rsid w:val="001C7078"/>
    <w:rsid w:val="001C709B"/>
    <w:rsid w:val="001C7813"/>
    <w:rsid w:val="001D1792"/>
    <w:rsid w:val="001D2509"/>
    <w:rsid w:val="001D2DA8"/>
    <w:rsid w:val="001D3116"/>
    <w:rsid w:val="001D347F"/>
    <w:rsid w:val="001D34C2"/>
    <w:rsid w:val="001D3B9E"/>
    <w:rsid w:val="001D3E83"/>
    <w:rsid w:val="001D3F6F"/>
    <w:rsid w:val="001D4A29"/>
    <w:rsid w:val="001D4F9A"/>
    <w:rsid w:val="001D5114"/>
    <w:rsid w:val="001D55F2"/>
    <w:rsid w:val="001D5C0F"/>
    <w:rsid w:val="001D5D3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4C1"/>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323"/>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47C"/>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5D02"/>
    <w:rsid w:val="002262A7"/>
    <w:rsid w:val="00227609"/>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4D15"/>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972"/>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3D1"/>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01"/>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6D8"/>
    <w:rsid w:val="00264A62"/>
    <w:rsid w:val="00265045"/>
    <w:rsid w:val="00265096"/>
    <w:rsid w:val="0026589E"/>
    <w:rsid w:val="002659C1"/>
    <w:rsid w:val="002662BA"/>
    <w:rsid w:val="00266EB3"/>
    <w:rsid w:val="00267693"/>
    <w:rsid w:val="00267CB6"/>
    <w:rsid w:val="00267EF8"/>
    <w:rsid w:val="00270AC9"/>
    <w:rsid w:val="00270EE3"/>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549"/>
    <w:rsid w:val="00291BB4"/>
    <w:rsid w:val="00291C9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C6D"/>
    <w:rsid w:val="002C7FEF"/>
    <w:rsid w:val="002D03CB"/>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297"/>
    <w:rsid w:val="002D4531"/>
    <w:rsid w:val="002D47E6"/>
    <w:rsid w:val="002D4B67"/>
    <w:rsid w:val="002D5353"/>
    <w:rsid w:val="002D5398"/>
    <w:rsid w:val="002D5584"/>
    <w:rsid w:val="002D5767"/>
    <w:rsid w:val="002D5D7B"/>
    <w:rsid w:val="002D65F7"/>
    <w:rsid w:val="002D66F5"/>
    <w:rsid w:val="002D6A84"/>
    <w:rsid w:val="002D6B9C"/>
    <w:rsid w:val="002D6C05"/>
    <w:rsid w:val="002D70B7"/>
    <w:rsid w:val="002D7AC0"/>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EB7"/>
    <w:rsid w:val="002E3F9E"/>
    <w:rsid w:val="002E429F"/>
    <w:rsid w:val="002E479B"/>
    <w:rsid w:val="002E4943"/>
    <w:rsid w:val="002E49BC"/>
    <w:rsid w:val="002E49CB"/>
    <w:rsid w:val="002E4E56"/>
    <w:rsid w:val="002E52CC"/>
    <w:rsid w:val="002E5808"/>
    <w:rsid w:val="002E584F"/>
    <w:rsid w:val="002E58C5"/>
    <w:rsid w:val="002E5B9E"/>
    <w:rsid w:val="002E6B7A"/>
    <w:rsid w:val="002E6DC0"/>
    <w:rsid w:val="002E7001"/>
    <w:rsid w:val="002E7991"/>
    <w:rsid w:val="002E7A32"/>
    <w:rsid w:val="002E7EE9"/>
    <w:rsid w:val="002F0518"/>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61F"/>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7AC"/>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3B"/>
    <w:rsid w:val="00337980"/>
    <w:rsid w:val="00337989"/>
    <w:rsid w:val="00340C4D"/>
    <w:rsid w:val="00341DE0"/>
    <w:rsid w:val="003420E0"/>
    <w:rsid w:val="00342173"/>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841"/>
    <w:rsid w:val="00354EFD"/>
    <w:rsid w:val="00354F38"/>
    <w:rsid w:val="00354F4F"/>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5BBA"/>
    <w:rsid w:val="00366470"/>
    <w:rsid w:val="003664CB"/>
    <w:rsid w:val="003669E5"/>
    <w:rsid w:val="00367673"/>
    <w:rsid w:val="00370617"/>
    <w:rsid w:val="00370901"/>
    <w:rsid w:val="003709D8"/>
    <w:rsid w:val="00370D02"/>
    <w:rsid w:val="00371C1B"/>
    <w:rsid w:val="00371D63"/>
    <w:rsid w:val="00372766"/>
    <w:rsid w:val="003728DE"/>
    <w:rsid w:val="0037328E"/>
    <w:rsid w:val="00373317"/>
    <w:rsid w:val="0037344B"/>
    <w:rsid w:val="0037377A"/>
    <w:rsid w:val="00373994"/>
    <w:rsid w:val="00373A4D"/>
    <w:rsid w:val="00373D12"/>
    <w:rsid w:val="00374140"/>
    <w:rsid w:val="00374298"/>
    <w:rsid w:val="0037511C"/>
    <w:rsid w:val="003751ED"/>
    <w:rsid w:val="003752C3"/>
    <w:rsid w:val="003752DA"/>
    <w:rsid w:val="003752E2"/>
    <w:rsid w:val="00375466"/>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4958"/>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8F3"/>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25D"/>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022"/>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21"/>
    <w:rsid w:val="003B6539"/>
    <w:rsid w:val="003B6B44"/>
    <w:rsid w:val="003B6F54"/>
    <w:rsid w:val="003B712E"/>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0D2"/>
    <w:rsid w:val="003C4209"/>
    <w:rsid w:val="003C474B"/>
    <w:rsid w:val="003C5099"/>
    <w:rsid w:val="003C50AA"/>
    <w:rsid w:val="003C5AF6"/>
    <w:rsid w:val="003C5C56"/>
    <w:rsid w:val="003C62D6"/>
    <w:rsid w:val="003C673F"/>
    <w:rsid w:val="003C693E"/>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0F6E"/>
    <w:rsid w:val="003E106A"/>
    <w:rsid w:val="003E13A8"/>
    <w:rsid w:val="003E1E9A"/>
    <w:rsid w:val="003E22D4"/>
    <w:rsid w:val="003E24BD"/>
    <w:rsid w:val="003E2C4B"/>
    <w:rsid w:val="003E2C59"/>
    <w:rsid w:val="003E313F"/>
    <w:rsid w:val="003E3643"/>
    <w:rsid w:val="003E38CA"/>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3984"/>
    <w:rsid w:val="003F44F5"/>
    <w:rsid w:val="003F46E9"/>
    <w:rsid w:val="003F4A93"/>
    <w:rsid w:val="003F4DE2"/>
    <w:rsid w:val="003F4E79"/>
    <w:rsid w:val="003F524E"/>
    <w:rsid w:val="003F5644"/>
    <w:rsid w:val="003F5720"/>
    <w:rsid w:val="003F5AAB"/>
    <w:rsid w:val="003F5C95"/>
    <w:rsid w:val="003F6017"/>
    <w:rsid w:val="003F635B"/>
    <w:rsid w:val="003F67B4"/>
    <w:rsid w:val="003F6842"/>
    <w:rsid w:val="003F6B4D"/>
    <w:rsid w:val="003F6E4F"/>
    <w:rsid w:val="003F7759"/>
    <w:rsid w:val="003F7913"/>
    <w:rsid w:val="003F7B68"/>
    <w:rsid w:val="003F7E66"/>
    <w:rsid w:val="0040016A"/>
    <w:rsid w:val="004002A8"/>
    <w:rsid w:val="00400760"/>
    <w:rsid w:val="00400A90"/>
    <w:rsid w:val="0040102D"/>
    <w:rsid w:val="004010B3"/>
    <w:rsid w:val="0040119B"/>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D18"/>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48"/>
    <w:rsid w:val="00420E5E"/>
    <w:rsid w:val="004212F0"/>
    <w:rsid w:val="00421799"/>
    <w:rsid w:val="0042191F"/>
    <w:rsid w:val="00421F78"/>
    <w:rsid w:val="00422267"/>
    <w:rsid w:val="0042227F"/>
    <w:rsid w:val="00422609"/>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A5"/>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47DC3"/>
    <w:rsid w:val="0045004D"/>
    <w:rsid w:val="00450BFC"/>
    <w:rsid w:val="00450C2B"/>
    <w:rsid w:val="00450E1B"/>
    <w:rsid w:val="004512D8"/>
    <w:rsid w:val="0045153F"/>
    <w:rsid w:val="004519A4"/>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0B9C"/>
    <w:rsid w:val="0046109E"/>
    <w:rsid w:val="004610CD"/>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57"/>
    <w:rsid w:val="00463E97"/>
    <w:rsid w:val="00464476"/>
    <w:rsid w:val="0046468C"/>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21"/>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3D3"/>
    <w:rsid w:val="00485533"/>
    <w:rsid w:val="0048558F"/>
    <w:rsid w:val="00485759"/>
    <w:rsid w:val="00485BCA"/>
    <w:rsid w:val="00485D2C"/>
    <w:rsid w:val="00485DBF"/>
    <w:rsid w:val="0048627A"/>
    <w:rsid w:val="0048677F"/>
    <w:rsid w:val="00486AF4"/>
    <w:rsid w:val="00486B9D"/>
    <w:rsid w:val="00486F4D"/>
    <w:rsid w:val="00487573"/>
    <w:rsid w:val="00487851"/>
    <w:rsid w:val="004879B6"/>
    <w:rsid w:val="00487EC0"/>
    <w:rsid w:val="00487EC7"/>
    <w:rsid w:val="00490F9B"/>
    <w:rsid w:val="00491465"/>
    <w:rsid w:val="0049165E"/>
    <w:rsid w:val="00491A11"/>
    <w:rsid w:val="004922A5"/>
    <w:rsid w:val="004925EC"/>
    <w:rsid w:val="0049261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2B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6D1"/>
    <w:rsid w:val="004D68F5"/>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512"/>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27E"/>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17E"/>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3DDC"/>
    <w:rsid w:val="0052438E"/>
    <w:rsid w:val="00525676"/>
    <w:rsid w:val="00525B0A"/>
    <w:rsid w:val="0052624A"/>
    <w:rsid w:val="00526266"/>
    <w:rsid w:val="00526493"/>
    <w:rsid w:val="00526A07"/>
    <w:rsid w:val="00526A2E"/>
    <w:rsid w:val="00526EBE"/>
    <w:rsid w:val="00527730"/>
    <w:rsid w:val="005302CE"/>
    <w:rsid w:val="00530731"/>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0C1A"/>
    <w:rsid w:val="005414E2"/>
    <w:rsid w:val="0054160D"/>
    <w:rsid w:val="005416A2"/>
    <w:rsid w:val="00541EB7"/>
    <w:rsid w:val="00542898"/>
    <w:rsid w:val="00542945"/>
    <w:rsid w:val="00542AD5"/>
    <w:rsid w:val="00542EDE"/>
    <w:rsid w:val="0054341E"/>
    <w:rsid w:val="0054384C"/>
    <w:rsid w:val="00543FC2"/>
    <w:rsid w:val="00544088"/>
    <w:rsid w:val="0054433B"/>
    <w:rsid w:val="00544AD7"/>
    <w:rsid w:val="005452DF"/>
    <w:rsid w:val="00545662"/>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3ED6"/>
    <w:rsid w:val="005541D4"/>
    <w:rsid w:val="00554A10"/>
    <w:rsid w:val="005550AC"/>
    <w:rsid w:val="005565AB"/>
    <w:rsid w:val="00556A21"/>
    <w:rsid w:val="00556E29"/>
    <w:rsid w:val="00556EE7"/>
    <w:rsid w:val="00557A63"/>
    <w:rsid w:val="00557EE9"/>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350"/>
    <w:rsid w:val="00566671"/>
    <w:rsid w:val="00566DAC"/>
    <w:rsid w:val="00566FEA"/>
    <w:rsid w:val="005676F5"/>
    <w:rsid w:val="00567C79"/>
    <w:rsid w:val="00570012"/>
    <w:rsid w:val="00570018"/>
    <w:rsid w:val="005704B3"/>
    <w:rsid w:val="005705A3"/>
    <w:rsid w:val="00570BFE"/>
    <w:rsid w:val="00570C1D"/>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5FAD"/>
    <w:rsid w:val="005867AE"/>
    <w:rsid w:val="005868CB"/>
    <w:rsid w:val="00586AFC"/>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7F5"/>
    <w:rsid w:val="005A2951"/>
    <w:rsid w:val="005A2A5D"/>
    <w:rsid w:val="005A2CB7"/>
    <w:rsid w:val="005A3174"/>
    <w:rsid w:val="005A4144"/>
    <w:rsid w:val="005A42D6"/>
    <w:rsid w:val="005A44BF"/>
    <w:rsid w:val="005A44DD"/>
    <w:rsid w:val="005A4E7B"/>
    <w:rsid w:val="005A4E82"/>
    <w:rsid w:val="005A5248"/>
    <w:rsid w:val="005A6151"/>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13EE"/>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B1C"/>
    <w:rsid w:val="005D1075"/>
    <w:rsid w:val="005D1248"/>
    <w:rsid w:val="005D1255"/>
    <w:rsid w:val="005D12C4"/>
    <w:rsid w:val="005D141F"/>
    <w:rsid w:val="005D1494"/>
    <w:rsid w:val="005D2102"/>
    <w:rsid w:val="005D27A7"/>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521"/>
    <w:rsid w:val="005E7D9F"/>
    <w:rsid w:val="005E7E2C"/>
    <w:rsid w:val="005E7ECE"/>
    <w:rsid w:val="005E7FAB"/>
    <w:rsid w:val="005F0BB2"/>
    <w:rsid w:val="005F0C5A"/>
    <w:rsid w:val="005F0D01"/>
    <w:rsid w:val="005F106A"/>
    <w:rsid w:val="005F1334"/>
    <w:rsid w:val="005F1B40"/>
    <w:rsid w:val="005F1F06"/>
    <w:rsid w:val="005F2030"/>
    <w:rsid w:val="005F2104"/>
    <w:rsid w:val="005F2286"/>
    <w:rsid w:val="005F2738"/>
    <w:rsid w:val="005F2CD9"/>
    <w:rsid w:val="005F2DD4"/>
    <w:rsid w:val="005F40BB"/>
    <w:rsid w:val="005F4CC2"/>
    <w:rsid w:val="005F4FED"/>
    <w:rsid w:val="005F551C"/>
    <w:rsid w:val="005F5CE7"/>
    <w:rsid w:val="005F5F36"/>
    <w:rsid w:val="005F618D"/>
    <w:rsid w:val="005F6F53"/>
    <w:rsid w:val="005F70DA"/>
    <w:rsid w:val="005F73D0"/>
    <w:rsid w:val="005F7770"/>
    <w:rsid w:val="005F7C8F"/>
    <w:rsid w:val="005F7CDC"/>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25C"/>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3DF"/>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9BF"/>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6EDC"/>
    <w:rsid w:val="00687233"/>
    <w:rsid w:val="006873BE"/>
    <w:rsid w:val="006876AA"/>
    <w:rsid w:val="006903C0"/>
    <w:rsid w:val="0069052A"/>
    <w:rsid w:val="006909B7"/>
    <w:rsid w:val="00690BA0"/>
    <w:rsid w:val="00691664"/>
    <w:rsid w:val="0069186E"/>
    <w:rsid w:val="00691BD2"/>
    <w:rsid w:val="0069210E"/>
    <w:rsid w:val="00692502"/>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4A3A"/>
    <w:rsid w:val="006B4DC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C7222"/>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2F9E"/>
    <w:rsid w:val="006F31D9"/>
    <w:rsid w:val="006F345F"/>
    <w:rsid w:val="006F34A5"/>
    <w:rsid w:val="006F34BB"/>
    <w:rsid w:val="006F3881"/>
    <w:rsid w:val="006F3B0E"/>
    <w:rsid w:val="006F3D39"/>
    <w:rsid w:val="006F404A"/>
    <w:rsid w:val="006F4752"/>
    <w:rsid w:val="006F4BD1"/>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0640"/>
    <w:rsid w:val="007312FD"/>
    <w:rsid w:val="00731798"/>
    <w:rsid w:val="007322F9"/>
    <w:rsid w:val="00732B3E"/>
    <w:rsid w:val="00732B4D"/>
    <w:rsid w:val="0073302E"/>
    <w:rsid w:val="007334AC"/>
    <w:rsid w:val="00733737"/>
    <w:rsid w:val="00733881"/>
    <w:rsid w:val="00733AA2"/>
    <w:rsid w:val="00733BAD"/>
    <w:rsid w:val="00733CAD"/>
    <w:rsid w:val="00733DB9"/>
    <w:rsid w:val="00733DE8"/>
    <w:rsid w:val="00733F9C"/>
    <w:rsid w:val="00733FAF"/>
    <w:rsid w:val="00734617"/>
    <w:rsid w:val="007346AC"/>
    <w:rsid w:val="007347E0"/>
    <w:rsid w:val="00734B53"/>
    <w:rsid w:val="00734FEE"/>
    <w:rsid w:val="007354D4"/>
    <w:rsid w:val="00735711"/>
    <w:rsid w:val="007359DA"/>
    <w:rsid w:val="00735B6D"/>
    <w:rsid w:val="00735C7A"/>
    <w:rsid w:val="00735CBD"/>
    <w:rsid w:val="00736637"/>
    <w:rsid w:val="00737041"/>
    <w:rsid w:val="00737046"/>
    <w:rsid w:val="007370B4"/>
    <w:rsid w:val="0073737D"/>
    <w:rsid w:val="0073761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3FA"/>
    <w:rsid w:val="0074545B"/>
    <w:rsid w:val="00745643"/>
    <w:rsid w:val="007458C6"/>
    <w:rsid w:val="007459A9"/>
    <w:rsid w:val="00745DFB"/>
    <w:rsid w:val="00746166"/>
    <w:rsid w:val="00746362"/>
    <w:rsid w:val="00746592"/>
    <w:rsid w:val="007470BB"/>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1FEF"/>
    <w:rsid w:val="00762267"/>
    <w:rsid w:val="0076264F"/>
    <w:rsid w:val="00762D06"/>
    <w:rsid w:val="00762D0E"/>
    <w:rsid w:val="0076370D"/>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46C"/>
    <w:rsid w:val="00770656"/>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C8F"/>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85B"/>
    <w:rsid w:val="007809CB"/>
    <w:rsid w:val="00780E0F"/>
    <w:rsid w:val="007812DE"/>
    <w:rsid w:val="00781566"/>
    <w:rsid w:val="00781795"/>
    <w:rsid w:val="00781A63"/>
    <w:rsid w:val="00781D40"/>
    <w:rsid w:val="007820C9"/>
    <w:rsid w:val="0078243F"/>
    <w:rsid w:val="0078248E"/>
    <w:rsid w:val="0078254A"/>
    <w:rsid w:val="0078329D"/>
    <w:rsid w:val="007832C4"/>
    <w:rsid w:val="00783690"/>
    <w:rsid w:val="00783801"/>
    <w:rsid w:val="007838B7"/>
    <w:rsid w:val="007838D6"/>
    <w:rsid w:val="00783C09"/>
    <w:rsid w:val="00783E82"/>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DB"/>
    <w:rsid w:val="007939F0"/>
    <w:rsid w:val="007943AF"/>
    <w:rsid w:val="007947CB"/>
    <w:rsid w:val="00794808"/>
    <w:rsid w:val="007948B8"/>
    <w:rsid w:val="0079521E"/>
    <w:rsid w:val="00795366"/>
    <w:rsid w:val="00795609"/>
    <w:rsid w:val="0079564E"/>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68BD"/>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466"/>
    <w:rsid w:val="007D0603"/>
    <w:rsid w:val="007D082B"/>
    <w:rsid w:val="007D0C23"/>
    <w:rsid w:val="007D1854"/>
    <w:rsid w:val="007D1C4B"/>
    <w:rsid w:val="007D1D38"/>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812"/>
    <w:rsid w:val="007D5923"/>
    <w:rsid w:val="007D5C33"/>
    <w:rsid w:val="007D605B"/>
    <w:rsid w:val="007D74AA"/>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A52"/>
    <w:rsid w:val="007E6F77"/>
    <w:rsid w:val="007E7B22"/>
    <w:rsid w:val="007E7E4B"/>
    <w:rsid w:val="007E7F34"/>
    <w:rsid w:val="007F1A6B"/>
    <w:rsid w:val="007F1D7C"/>
    <w:rsid w:val="007F2545"/>
    <w:rsid w:val="007F26D5"/>
    <w:rsid w:val="007F297D"/>
    <w:rsid w:val="007F2BA6"/>
    <w:rsid w:val="007F3088"/>
    <w:rsid w:val="007F32C9"/>
    <w:rsid w:val="007F35A0"/>
    <w:rsid w:val="007F402E"/>
    <w:rsid w:val="007F4249"/>
    <w:rsid w:val="007F4643"/>
    <w:rsid w:val="007F5217"/>
    <w:rsid w:val="007F52F1"/>
    <w:rsid w:val="007F5B9D"/>
    <w:rsid w:val="007F5E2A"/>
    <w:rsid w:val="007F66D7"/>
    <w:rsid w:val="007F68B8"/>
    <w:rsid w:val="007F6F7A"/>
    <w:rsid w:val="007F7420"/>
    <w:rsid w:val="007F756E"/>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946"/>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95E"/>
    <w:rsid w:val="00822AEC"/>
    <w:rsid w:val="00822EB8"/>
    <w:rsid w:val="008230D6"/>
    <w:rsid w:val="00823238"/>
    <w:rsid w:val="00823550"/>
    <w:rsid w:val="008236C5"/>
    <w:rsid w:val="00823766"/>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830"/>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71"/>
    <w:rsid w:val="008579A6"/>
    <w:rsid w:val="0086000C"/>
    <w:rsid w:val="008601F2"/>
    <w:rsid w:val="008602BB"/>
    <w:rsid w:val="008605E1"/>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D2A"/>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405"/>
    <w:rsid w:val="00874B42"/>
    <w:rsid w:val="00874D8C"/>
    <w:rsid w:val="008759AC"/>
    <w:rsid w:val="00875CD3"/>
    <w:rsid w:val="00876BC7"/>
    <w:rsid w:val="00876EAC"/>
    <w:rsid w:val="00877975"/>
    <w:rsid w:val="00880672"/>
    <w:rsid w:val="00880758"/>
    <w:rsid w:val="008811B0"/>
    <w:rsid w:val="00881251"/>
    <w:rsid w:val="008814CC"/>
    <w:rsid w:val="008816D7"/>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0B31"/>
    <w:rsid w:val="00891463"/>
    <w:rsid w:val="00891CB9"/>
    <w:rsid w:val="00891CBC"/>
    <w:rsid w:val="00891FB0"/>
    <w:rsid w:val="0089215E"/>
    <w:rsid w:val="008924C4"/>
    <w:rsid w:val="0089267F"/>
    <w:rsid w:val="0089285A"/>
    <w:rsid w:val="00892864"/>
    <w:rsid w:val="00892A95"/>
    <w:rsid w:val="00892CFD"/>
    <w:rsid w:val="00893106"/>
    <w:rsid w:val="008933FC"/>
    <w:rsid w:val="008934CA"/>
    <w:rsid w:val="00893540"/>
    <w:rsid w:val="00893E62"/>
    <w:rsid w:val="00893E94"/>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1C8"/>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049"/>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5BC6"/>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031"/>
    <w:rsid w:val="00901348"/>
    <w:rsid w:val="0090177D"/>
    <w:rsid w:val="00901A42"/>
    <w:rsid w:val="00901CD1"/>
    <w:rsid w:val="00901D90"/>
    <w:rsid w:val="009026C9"/>
    <w:rsid w:val="00902774"/>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0ECC"/>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067"/>
    <w:rsid w:val="00921411"/>
    <w:rsid w:val="00921449"/>
    <w:rsid w:val="00921B1C"/>
    <w:rsid w:val="00921E43"/>
    <w:rsid w:val="00921F13"/>
    <w:rsid w:val="00922379"/>
    <w:rsid w:val="00922550"/>
    <w:rsid w:val="00922660"/>
    <w:rsid w:val="00922B08"/>
    <w:rsid w:val="00923921"/>
    <w:rsid w:val="00923981"/>
    <w:rsid w:val="009241E5"/>
    <w:rsid w:val="009247D8"/>
    <w:rsid w:val="009247E0"/>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22B"/>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672"/>
    <w:rsid w:val="009557CE"/>
    <w:rsid w:val="0095591B"/>
    <w:rsid w:val="00955B2B"/>
    <w:rsid w:val="00955C78"/>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1B"/>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12B2"/>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7D2"/>
    <w:rsid w:val="00983984"/>
    <w:rsid w:val="00983BA8"/>
    <w:rsid w:val="00983C3B"/>
    <w:rsid w:val="0098469F"/>
    <w:rsid w:val="00984DFF"/>
    <w:rsid w:val="0098555E"/>
    <w:rsid w:val="009856E1"/>
    <w:rsid w:val="009857FB"/>
    <w:rsid w:val="00986423"/>
    <w:rsid w:val="009866B2"/>
    <w:rsid w:val="00986C21"/>
    <w:rsid w:val="00986D0E"/>
    <w:rsid w:val="00986E15"/>
    <w:rsid w:val="009871C5"/>
    <w:rsid w:val="0098742C"/>
    <w:rsid w:val="0098765F"/>
    <w:rsid w:val="00987688"/>
    <w:rsid w:val="00987804"/>
    <w:rsid w:val="00987A47"/>
    <w:rsid w:val="00987DFA"/>
    <w:rsid w:val="009900E6"/>
    <w:rsid w:val="00990B07"/>
    <w:rsid w:val="00990B6D"/>
    <w:rsid w:val="00990DDE"/>
    <w:rsid w:val="00991123"/>
    <w:rsid w:val="0099117B"/>
    <w:rsid w:val="0099147E"/>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4F39"/>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3"/>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CC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820"/>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14F"/>
    <w:rsid w:val="009E765C"/>
    <w:rsid w:val="009E76AC"/>
    <w:rsid w:val="009E775C"/>
    <w:rsid w:val="009E77D2"/>
    <w:rsid w:val="009F08E5"/>
    <w:rsid w:val="009F0F39"/>
    <w:rsid w:val="009F12E1"/>
    <w:rsid w:val="009F1401"/>
    <w:rsid w:val="009F1416"/>
    <w:rsid w:val="009F1986"/>
    <w:rsid w:val="009F19A7"/>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CC4"/>
    <w:rsid w:val="009F6F55"/>
    <w:rsid w:val="009F71DE"/>
    <w:rsid w:val="009F7316"/>
    <w:rsid w:val="009F7423"/>
    <w:rsid w:val="009F77A8"/>
    <w:rsid w:val="009F7B97"/>
    <w:rsid w:val="00A00531"/>
    <w:rsid w:val="00A014C6"/>
    <w:rsid w:val="00A025B3"/>
    <w:rsid w:val="00A0276E"/>
    <w:rsid w:val="00A028C3"/>
    <w:rsid w:val="00A0310E"/>
    <w:rsid w:val="00A0424C"/>
    <w:rsid w:val="00A049CA"/>
    <w:rsid w:val="00A04A55"/>
    <w:rsid w:val="00A04D0D"/>
    <w:rsid w:val="00A05269"/>
    <w:rsid w:val="00A053CC"/>
    <w:rsid w:val="00A0540D"/>
    <w:rsid w:val="00A05DC0"/>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9CD"/>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0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0F7"/>
    <w:rsid w:val="00A40257"/>
    <w:rsid w:val="00A4035E"/>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47E32"/>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384"/>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E44"/>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37D"/>
    <w:rsid w:val="00AC552C"/>
    <w:rsid w:val="00AC5734"/>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2F73"/>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1D21"/>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482"/>
    <w:rsid w:val="00B0666B"/>
    <w:rsid w:val="00B069A8"/>
    <w:rsid w:val="00B06ADB"/>
    <w:rsid w:val="00B06CC6"/>
    <w:rsid w:val="00B06E1B"/>
    <w:rsid w:val="00B070B9"/>
    <w:rsid w:val="00B07170"/>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B82"/>
    <w:rsid w:val="00B15C7C"/>
    <w:rsid w:val="00B15EDE"/>
    <w:rsid w:val="00B160BA"/>
    <w:rsid w:val="00B16467"/>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2FD"/>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4DB0"/>
    <w:rsid w:val="00B4516E"/>
    <w:rsid w:val="00B45389"/>
    <w:rsid w:val="00B457E2"/>
    <w:rsid w:val="00B458C2"/>
    <w:rsid w:val="00B4690A"/>
    <w:rsid w:val="00B46EBD"/>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161"/>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85"/>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7C0"/>
    <w:rsid w:val="00B92A23"/>
    <w:rsid w:val="00B92BF0"/>
    <w:rsid w:val="00B9359C"/>
    <w:rsid w:val="00B93856"/>
    <w:rsid w:val="00B93B79"/>
    <w:rsid w:val="00B93FEB"/>
    <w:rsid w:val="00B942BD"/>
    <w:rsid w:val="00B94420"/>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84D"/>
    <w:rsid w:val="00BA7B4C"/>
    <w:rsid w:val="00BB03B6"/>
    <w:rsid w:val="00BB06D7"/>
    <w:rsid w:val="00BB09F9"/>
    <w:rsid w:val="00BB122A"/>
    <w:rsid w:val="00BB1304"/>
    <w:rsid w:val="00BB15B8"/>
    <w:rsid w:val="00BB1B50"/>
    <w:rsid w:val="00BB1C51"/>
    <w:rsid w:val="00BB1C6C"/>
    <w:rsid w:val="00BB1CF5"/>
    <w:rsid w:val="00BB1D47"/>
    <w:rsid w:val="00BB1F66"/>
    <w:rsid w:val="00BB225C"/>
    <w:rsid w:val="00BB2277"/>
    <w:rsid w:val="00BB2767"/>
    <w:rsid w:val="00BB2992"/>
    <w:rsid w:val="00BB2DB2"/>
    <w:rsid w:val="00BB318E"/>
    <w:rsid w:val="00BB35F3"/>
    <w:rsid w:val="00BB369F"/>
    <w:rsid w:val="00BB3C7B"/>
    <w:rsid w:val="00BB4405"/>
    <w:rsid w:val="00BB450E"/>
    <w:rsid w:val="00BB4674"/>
    <w:rsid w:val="00BB4B4F"/>
    <w:rsid w:val="00BB5913"/>
    <w:rsid w:val="00BB5B40"/>
    <w:rsid w:val="00BB5B68"/>
    <w:rsid w:val="00BB5B8A"/>
    <w:rsid w:val="00BB6023"/>
    <w:rsid w:val="00BB6DCE"/>
    <w:rsid w:val="00BB766C"/>
    <w:rsid w:val="00BB7EEF"/>
    <w:rsid w:val="00BC0244"/>
    <w:rsid w:val="00BC0602"/>
    <w:rsid w:val="00BC0621"/>
    <w:rsid w:val="00BC0DC9"/>
    <w:rsid w:val="00BC0FB0"/>
    <w:rsid w:val="00BC15FC"/>
    <w:rsid w:val="00BC1BF9"/>
    <w:rsid w:val="00BC1F14"/>
    <w:rsid w:val="00BC2134"/>
    <w:rsid w:val="00BC24C5"/>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C7F04"/>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2CE4"/>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8E0"/>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078"/>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39D8"/>
    <w:rsid w:val="00C140F7"/>
    <w:rsid w:val="00C14361"/>
    <w:rsid w:val="00C14669"/>
    <w:rsid w:val="00C146B2"/>
    <w:rsid w:val="00C14DD9"/>
    <w:rsid w:val="00C150EB"/>
    <w:rsid w:val="00C15A13"/>
    <w:rsid w:val="00C15D91"/>
    <w:rsid w:val="00C15DF5"/>
    <w:rsid w:val="00C1611A"/>
    <w:rsid w:val="00C1622B"/>
    <w:rsid w:val="00C162AA"/>
    <w:rsid w:val="00C162BC"/>
    <w:rsid w:val="00C16533"/>
    <w:rsid w:val="00C165B7"/>
    <w:rsid w:val="00C1677A"/>
    <w:rsid w:val="00C167F8"/>
    <w:rsid w:val="00C170C0"/>
    <w:rsid w:val="00C17627"/>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8A1"/>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A59"/>
    <w:rsid w:val="00C46DE1"/>
    <w:rsid w:val="00C46F79"/>
    <w:rsid w:val="00C46FC9"/>
    <w:rsid w:val="00C4716F"/>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45F"/>
    <w:rsid w:val="00C5456C"/>
    <w:rsid w:val="00C54994"/>
    <w:rsid w:val="00C54DE2"/>
    <w:rsid w:val="00C5546B"/>
    <w:rsid w:val="00C557C0"/>
    <w:rsid w:val="00C56020"/>
    <w:rsid w:val="00C56423"/>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769"/>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0F2"/>
    <w:rsid w:val="00C83B22"/>
    <w:rsid w:val="00C845B7"/>
    <w:rsid w:val="00C8554C"/>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CF5"/>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418"/>
    <w:rsid w:val="00CB568D"/>
    <w:rsid w:val="00CB5968"/>
    <w:rsid w:val="00CB658D"/>
    <w:rsid w:val="00CB6AFC"/>
    <w:rsid w:val="00CB77DC"/>
    <w:rsid w:val="00CB79CB"/>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5E84"/>
    <w:rsid w:val="00CC610B"/>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BC2"/>
    <w:rsid w:val="00CD2E4B"/>
    <w:rsid w:val="00CD3CE5"/>
    <w:rsid w:val="00CD3CEB"/>
    <w:rsid w:val="00CD420A"/>
    <w:rsid w:val="00CD42BB"/>
    <w:rsid w:val="00CD42D7"/>
    <w:rsid w:val="00CD490E"/>
    <w:rsid w:val="00CD4A86"/>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78B"/>
    <w:rsid w:val="00CE7BD0"/>
    <w:rsid w:val="00CE7CD2"/>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4C86"/>
    <w:rsid w:val="00D05416"/>
    <w:rsid w:val="00D05502"/>
    <w:rsid w:val="00D05664"/>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CC1"/>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494"/>
    <w:rsid w:val="00D20BB8"/>
    <w:rsid w:val="00D214E7"/>
    <w:rsid w:val="00D21CA0"/>
    <w:rsid w:val="00D21CD3"/>
    <w:rsid w:val="00D21E8A"/>
    <w:rsid w:val="00D2221E"/>
    <w:rsid w:val="00D2267C"/>
    <w:rsid w:val="00D22895"/>
    <w:rsid w:val="00D23005"/>
    <w:rsid w:val="00D2333E"/>
    <w:rsid w:val="00D23D0E"/>
    <w:rsid w:val="00D24166"/>
    <w:rsid w:val="00D24D9F"/>
    <w:rsid w:val="00D25604"/>
    <w:rsid w:val="00D25B8C"/>
    <w:rsid w:val="00D26FC2"/>
    <w:rsid w:val="00D270B3"/>
    <w:rsid w:val="00D27135"/>
    <w:rsid w:val="00D2725B"/>
    <w:rsid w:val="00D30DFC"/>
    <w:rsid w:val="00D311D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69D5"/>
    <w:rsid w:val="00D472AF"/>
    <w:rsid w:val="00D4761C"/>
    <w:rsid w:val="00D47C8E"/>
    <w:rsid w:val="00D47FF7"/>
    <w:rsid w:val="00D500BD"/>
    <w:rsid w:val="00D503C0"/>
    <w:rsid w:val="00D50917"/>
    <w:rsid w:val="00D51001"/>
    <w:rsid w:val="00D5101B"/>
    <w:rsid w:val="00D519BB"/>
    <w:rsid w:val="00D51DD0"/>
    <w:rsid w:val="00D5273C"/>
    <w:rsid w:val="00D53636"/>
    <w:rsid w:val="00D536EF"/>
    <w:rsid w:val="00D538D4"/>
    <w:rsid w:val="00D538D8"/>
    <w:rsid w:val="00D53B69"/>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83E"/>
    <w:rsid w:val="00D619CF"/>
    <w:rsid w:val="00D61ABC"/>
    <w:rsid w:val="00D61BDD"/>
    <w:rsid w:val="00D61CA4"/>
    <w:rsid w:val="00D6241C"/>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1BDF"/>
    <w:rsid w:val="00D72A3E"/>
    <w:rsid w:val="00D72BC8"/>
    <w:rsid w:val="00D72D57"/>
    <w:rsid w:val="00D7356A"/>
    <w:rsid w:val="00D73B6C"/>
    <w:rsid w:val="00D73C62"/>
    <w:rsid w:val="00D73E90"/>
    <w:rsid w:val="00D747A7"/>
    <w:rsid w:val="00D7587C"/>
    <w:rsid w:val="00D7591E"/>
    <w:rsid w:val="00D75FF5"/>
    <w:rsid w:val="00D765B1"/>
    <w:rsid w:val="00D769DF"/>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01"/>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2C93"/>
    <w:rsid w:val="00DA41DF"/>
    <w:rsid w:val="00DA42A8"/>
    <w:rsid w:val="00DA49C5"/>
    <w:rsid w:val="00DA4A20"/>
    <w:rsid w:val="00DA4F0F"/>
    <w:rsid w:val="00DA5902"/>
    <w:rsid w:val="00DA6459"/>
    <w:rsid w:val="00DA64FC"/>
    <w:rsid w:val="00DA6961"/>
    <w:rsid w:val="00DA6A1D"/>
    <w:rsid w:val="00DA6F2A"/>
    <w:rsid w:val="00DA70A2"/>
    <w:rsid w:val="00DA7437"/>
    <w:rsid w:val="00DA75D8"/>
    <w:rsid w:val="00DA7A0E"/>
    <w:rsid w:val="00DA7A4B"/>
    <w:rsid w:val="00DA7ACC"/>
    <w:rsid w:val="00DB0F93"/>
    <w:rsid w:val="00DB17F5"/>
    <w:rsid w:val="00DB19B1"/>
    <w:rsid w:val="00DB230F"/>
    <w:rsid w:val="00DB278D"/>
    <w:rsid w:val="00DB2A8D"/>
    <w:rsid w:val="00DB2AD1"/>
    <w:rsid w:val="00DB2F5C"/>
    <w:rsid w:val="00DB38A0"/>
    <w:rsid w:val="00DB3C59"/>
    <w:rsid w:val="00DB3CBC"/>
    <w:rsid w:val="00DB3ECE"/>
    <w:rsid w:val="00DB40A6"/>
    <w:rsid w:val="00DB4162"/>
    <w:rsid w:val="00DB49DE"/>
    <w:rsid w:val="00DB4BD2"/>
    <w:rsid w:val="00DB4EA5"/>
    <w:rsid w:val="00DB571D"/>
    <w:rsid w:val="00DB59FD"/>
    <w:rsid w:val="00DB5A9B"/>
    <w:rsid w:val="00DB5C61"/>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7DE"/>
    <w:rsid w:val="00DC2CBC"/>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28D"/>
    <w:rsid w:val="00DE03C3"/>
    <w:rsid w:val="00DE07DE"/>
    <w:rsid w:val="00DE0987"/>
    <w:rsid w:val="00DE09EA"/>
    <w:rsid w:val="00DE0E1F"/>
    <w:rsid w:val="00DE1126"/>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786"/>
    <w:rsid w:val="00DF07EB"/>
    <w:rsid w:val="00DF0B12"/>
    <w:rsid w:val="00DF0BEF"/>
    <w:rsid w:val="00DF0C0A"/>
    <w:rsid w:val="00DF0FD4"/>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2965"/>
    <w:rsid w:val="00E02AB8"/>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2E2"/>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A1D"/>
    <w:rsid w:val="00E54CA9"/>
    <w:rsid w:val="00E550C7"/>
    <w:rsid w:val="00E55516"/>
    <w:rsid w:val="00E55F48"/>
    <w:rsid w:val="00E562E6"/>
    <w:rsid w:val="00E56586"/>
    <w:rsid w:val="00E5662B"/>
    <w:rsid w:val="00E5721E"/>
    <w:rsid w:val="00E5734B"/>
    <w:rsid w:val="00E57615"/>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84B"/>
    <w:rsid w:val="00E64B70"/>
    <w:rsid w:val="00E6537D"/>
    <w:rsid w:val="00E65528"/>
    <w:rsid w:val="00E6553D"/>
    <w:rsid w:val="00E65E5B"/>
    <w:rsid w:val="00E65FE0"/>
    <w:rsid w:val="00E66042"/>
    <w:rsid w:val="00E66F17"/>
    <w:rsid w:val="00E672F0"/>
    <w:rsid w:val="00E67381"/>
    <w:rsid w:val="00E67BA4"/>
    <w:rsid w:val="00E70A71"/>
    <w:rsid w:val="00E70EFC"/>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2AA"/>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22E"/>
    <w:rsid w:val="00EA2415"/>
    <w:rsid w:val="00EA28ED"/>
    <w:rsid w:val="00EA29DF"/>
    <w:rsid w:val="00EA3073"/>
    <w:rsid w:val="00EA3163"/>
    <w:rsid w:val="00EA3433"/>
    <w:rsid w:val="00EA3498"/>
    <w:rsid w:val="00EA397A"/>
    <w:rsid w:val="00EA3F5A"/>
    <w:rsid w:val="00EA4107"/>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2DE6"/>
    <w:rsid w:val="00EB3226"/>
    <w:rsid w:val="00EB3564"/>
    <w:rsid w:val="00EB38F4"/>
    <w:rsid w:val="00EB3C9C"/>
    <w:rsid w:val="00EB3DBF"/>
    <w:rsid w:val="00EB3EB1"/>
    <w:rsid w:val="00EB3F8C"/>
    <w:rsid w:val="00EB4036"/>
    <w:rsid w:val="00EB4B1A"/>
    <w:rsid w:val="00EB52AF"/>
    <w:rsid w:val="00EB5537"/>
    <w:rsid w:val="00EB5578"/>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6F90"/>
    <w:rsid w:val="00EC729A"/>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CAD"/>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2531"/>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4C2"/>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4C7"/>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4FE"/>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5CA"/>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A03"/>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C69"/>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45C"/>
    <w:rsid w:val="00F655CD"/>
    <w:rsid w:val="00F658E4"/>
    <w:rsid w:val="00F65936"/>
    <w:rsid w:val="00F65C86"/>
    <w:rsid w:val="00F66384"/>
    <w:rsid w:val="00F663C4"/>
    <w:rsid w:val="00F6666A"/>
    <w:rsid w:val="00F667EF"/>
    <w:rsid w:val="00F66C58"/>
    <w:rsid w:val="00F67155"/>
    <w:rsid w:val="00F672D7"/>
    <w:rsid w:val="00F674E3"/>
    <w:rsid w:val="00F67C55"/>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21"/>
    <w:rsid w:val="00F90134"/>
    <w:rsid w:val="00F907C7"/>
    <w:rsid w:val="00F9198D"/>
    <w:rsid w:val="00F91B15"/>
    <w:rsid w:val="00F91B7E"/>
    <w:rsid w:val="00F92016"/>
    <w:rsid w:val="00F925B4"/>
    <w:rsid w:val="00F925F6"/>
    <w:rsid w:val="00F93AA3"/>
    <w:rsid w:val="00F94191"/>
    <w:rsid w:val="00F9443B"/>
    <w:rsid w:val="00F94CA5"/>
    <w:rsid w:val="00F951D7"/>
    <w:rsid w:val="00F952C5"/>
    <w:rsid w:val="00F953FE"/>
    <w:rsid w:val="00F97540"/>
    <w:rsid w:val="00F9777B"/>
    <w:rsid w:val="00F979B0"/>
    <w:rsid w:val="00F97FB0"/>
    <w:rsid w:val="00FA02EA"/>
    <w:rsid w:val="00FA0BCC"/>
    <w:rsid w:val="00FA0FB6"/>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746B"/>
    <w:rsid w:val="00FB74A0"/>
    <w:rsid w:val="00FB7D96"/>
    <w:rsid w:val="00FB7DFE"/>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A25"/>
    <w:rsid w:val="00FD7DCF"/>
    <w:rsid w:val="00FD7F1A"/>
    <w:rsid w:val="00FE00DF"/>
    <w:rsid w:val="00FE01E9"/>
    <w:rsid w:val="00FE0888"/>
    <w:rsid w:val="00FE092A"/>
    <w:rsid w:val="00FE0AF7"/>
    <w:rsid w:val="00FE1448"/>
    <w:rsid w:val="00FE1B15"/>
    <w:rsid w:val="00FE22B4"/>
    <w:rsid w:val="00FE22B8"/>
    <w:rsid w:val="00FE31A3"/>
    <w:rsid w:val="00FE31B9"/>
    <w:rsid w:val="00FE3716"/>
    <w:rsid w:val="00FE37FF"/>
    <w:rsid w:val="00FE389E"/>
    <w:rsid w:val="00FE38CC"/>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3A0"/>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263"/>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stroke="f">
      <v:stroke on="f"/>
      <o:colormru v:ext="edit" colors="white"/>
    </o:shapedefaults>
    <o:shapelayout v:ext="edit">
      <o:idmap v:ext="edit" data="1"/>
    </o:shapelayout>
  </w:shapeDefaults>
  <w:decimalSymbol w:val="."/>
  <w:listSeparator w:val=","/>
  <w14:docId w14:val="46FF0684"/>
  <w15:docId w15:val="{BAD08D9B-EA95-49EB-A56A-1D5C681C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D7A25"/>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B3272F" w:themeColor="text2"/>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B3272F" w:themeColor="text2"/>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B3272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B3272F" w:themeColor="text2"/>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B3272F"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B3272F" w:themeColor="text2"/>
        <w:bottom w:val="single" w:sz="8" w:space="0" w:color="B3272F" w:themeColor="text2"/>
        <w:insideH w:val="single" w:sz="8" w:space="0" w:color="B3272F"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B3272F" w:themeFill="text2"/>
      </w:tcPr>
    </w:tblStylePr>
    <w:tblStylePr w:type="lastRow">
      <w:rPr>
        <w:b w:val="0"/>
      </w:rPr>
    </w:tblStylePr>
    <w:tblStylePr w:type="lastCol">
      <w:pPr>
        <w:jc w:val="left"/>
      </w:pPr>
    </w:tblStylePr>
    <w:tblStylePr w:type="band1Vert">
      <w:tblPr/>
      <w:tcPr>
        <w:shd w:val="clear" w:color="auto" w:fill="F7E9EA"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B3272F" w:themeColor="text2"/>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B3272F" w:themeColor="text2"/>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B3272F"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3272F"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B3272F"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B3272F" w:themeColor="text2"/>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B3272F"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B3272F"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B3272F"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B3272F" w:themeColor="text2"/>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B3272F"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7E9EA"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7E9EA"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B3272F" w:themeColor="text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B3272F" w:themeColor="text2"/>
        <w:left w:val="single" w:sz="4" w:space="0" w:color="B3272F" w:themeColor="text2"/>
        <w:bottom w:val="single" w:sz="4" w:space="0" w:color="B3272F" w:themeColor="text2"/>
        <w:right w:val="single" w:sz="4" w:space="0" w:color="B3272F"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3272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B3272F"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F124C7"/>
    <w:pPr>
      <w:spacing w:line="240" w:lineRule="auto"/>
    </w:pPr>
    <w:rPr>
      <w:color w:val="FFFFFF"/>
      <w:sz w:val="24"/>
    </w:rPr>
    <w:tblPr>
      <w:tblCellMar>
        <w:top w:w="227" w:type="dxa"/>
        <w:left w:w="0" w:type="dxa"/>
        <w:bottom w:w="227" w:type="dxa"/>
        <w:right w:w="0" w:type="dxa"/>
      </w:tblCellMar>
    </w:tblPr>
    <w:tcPr>
      <w:shd w:val="clear" w:color="auto" w:fill="B3272F"/>
    </w:tcPr>
  </w:style>
  <w:style w:type="paragraph" w:customStyle="1" w:styleId="BodyText100ThemeColour">
    <w:name w:val="Body Text 100% Theme Colour"/>
    <w:basedOn w:val="BodyText"/>
    <w:qFormat/>
    <w:rsid w:val="00096B2D"/>
    <w:rPr>
      <w:color w:val="B3272F"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rsid w:val="00D14E24"/>
    <w:pPr>
      <w:numPr>
        <w:numId w:val="29"/>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rsid w:val="00967C82"/>
    <w:pPr>
      <w:spacing w:line="240" w:lineRule="auto"/>
    </w:pPr>
    <w:rPr>
      <w:b/>
      <w:color w:val="00A9B2"/>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E02AB8"/>
    <w:rPr>
      <w:vanish/>
      <w:color w:val="FF0000"/>
      <w:sz w:val="16"/>
      <w:u w:val="dotted"/>
    </w:rPr>
  </w:style>
  <w:style w:type="character" w:customStyle="1" w:styleId="Heading1Char">
    <w:name w:val="Heading 1 Char"/>
    <w:basedOn w:val="DefaultParagraphFont"/>
    <w:link w:val="Heading1"/>
    <w:rsid w:val="00A209C4"/>
    <w:rPr>
      <w:b/>
      <w:bCs/>
      <w:color w:val="B3272F" w:themeColor="text2"/>
      <w:kern w:val="32"/>
      <w:sz w:val="40"/>
      <w:szCs w:val="32"/>
    </w:rPr>
  </w:style>
  <w:style w:type="character" w:customStyle="1" w:styleId="Heading2Char">
    <w:name w:val="Heading 2 Char"/>
    <w:basedOn w:val="DefaultParagraphFont"/>
    <w:link w:val="Heading2"/>
    <w:rsid w:val="001306D2"/>
    <w:rPr>
      <w:b/>
      <w:bCs/>
      <w:iCs/>
      <w:color w:val="B3272F" w:themeColor="text2"/>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xmsonormal">
    <w:name w:val="x_msonormal"/>
    <w:basedOn w:val="Normal"/>
    <w:rsid w:val="00B46EBD"/>
    <w:pPr>
      <w:spacing w:line="240" w:lineRule="auto"/>
    </w:pPr>
    <w:rPr>
      <w:rFonts w:ascii="Calibri" w:eastAsiaTheme="minorHAnsi" w:hAnsi="Calibri" w:cs="Calibri"/>
      <w:color w:val="auto"/>
      <w:sz w:val="22"/>
      <w:szCs w:val="22"/>
    </w:rPr>
  </w:style>
  <w:style w:type="paragraph" w:customStyle="1" w:styleId="paragraph">
    <w:name w:val="paragraph"/>
    <w:basedOn w:val="Normal"/>
    <w:rsid w:val="00870D2A"/>
    <w:pPr>
      <w:spacing w:line="240" w:lineRule="auto"/>
    </w:pPr>
    <w:rPr>
      <w:rFonts w:ascii="Times New Roman" w:hAnsi="Times New Roman" w:cs="Times New Roman"/>
      <w:color w:val="auto"/>
      <w:sz w:val="24"/>
      <w:szCs w:val="24"/>
    </w:rPr>
  </w:style>
  <w:style w:type="character" w:customStyle="1" w:styleId="normaltextrun1">
    <w:name w:val="normaltextrun1"/>
    <w:basedOn w:val="DefaultParagraphFont"/>
    <w:rsid w:val="00870D2A"/>
  </w:style>
  <w:style w:type="character" w:customStyle="1" w:styleId="eop">
    <w:name w:val="eop"/>
    <w:basedOn w:val="DefaultParagraphFont"/>
    <w:rsid w:val="00870D2A"/>
  </w:style>
  <w:style w:type="character" w:customStyle="1" w:styleId="NoSpacingChar">
    <w:name w:val="No Spacing Char"/>
    <w:basedOn w:val="DefaultParagraphFont"/>
    <w:link w:val="NoSpacing"/>
    <w:uiPriority w:val="1"/>
    <w:rsid w:val="00B30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928492116">
      <w:bodyDiv w:val="1"/>
      <w:marLeft w:val="0"/>
      <w:marRight w:val="0"/>
      <w:marTop w:val="0"/>
      <w:marBottom w:val="0"/>
      <w:divBdr>
        <w:top w:val="none" w:sz="0" w:space="0" w:color="auto"/>
        <w:left w:val="none" w:sz="0" w:space="0" w:color="auto"/>
        <w:bottom w:val="none" w:sz="0" w:space="0" w:color="auto"/>
        <w:right w:val="none" w:sz="0" w:space="0" w:color="auto"/>
      </w:divBdr>
      <w:divsChild>
        <w:div w:id="1828206152">
          <w:marLeft w:val="0"/>
          <w:marRight w:val="0"/>
          <w:marTop w:val="0"/>
          <w:marBottom w:val="0"/>
          <w:divBdr>
            <w:top w:val="none" w:sz="0" w:space="0" w:color="auto"/>
            <w:left w:val="none" w:sz="0" w:space="0" w:color="auto"/>
            <w:bottom w:val="none" w:sz="0" w:space="0" w:color="auto"/>
            <w:right w:val="none" w:sz="0" w:space="0" w:color="auto"/>
          </w:divBdr>
          <w:divsChild>
            <w:div w:id="806776385">
              <w:marLeft w:val="0"/>
              <w:marRight w:val="0"/>
              <w:marTop w:val="0"/>
              <w:marBottom w:val="0"/>
              <w:divBdr>
                <w:top w:val="none" w:sz="0" w:space="0" w:color="auto"/>
                <w:left w:val="none" w:sz="0" w:space="0" w:color="auto"/>
                <w:bottom w:val="none" w:sz="0" w:space="0" w:color="auto"/>
                <w:right w:val="none" w:sz="0" w:space="0" w:color="auto"/>
              </w:divBdr>
              <w:divsChild>
                <w:div w:id="1694650608">
                  <w:marLeft w:val="0"/>
                  <w:marRight w:val="0"/>
                  <w:marTop w:val="0"/>
                  <w:marBottom w:val="0"/>
                  <w:divBdr>
                    <w:top w:val="none" w:sz="0" w:space="0" w:color="auto"/>
                    <w:left w:val="none" w:sz="0" w:space="0" w:color="auto"/>
                    <w:bottom w:val="none" w:sz="0" w:space="0" w:color="auto"/>
                    <w:right w:val="none" w:sz="0" w:space="0" w:color="auto"/>
                  </w:divBdr>
                  <w:divsChild>
                    <w:div w:id="1307474224">
                      <w:marLeft w:val="0"/>
                      <w:marRight w:val="0"/>
                      <w:marTop w:val="0"/>
                      <w:marBottom w:val="0"/>
                      <w:divBdr>
                        <w:top w:val="none" w:sz="0" w:space="0" w:color="auto"/>
                        <w:left w:val="none" w:sz="0" w:space="0" w:color="auto"/>
                        <w:bottom w:val="none" w:sz="0" w:space="0" w:color="auto"/>
                        <w:right w:val="none" w:sz="0" w:space="0" w:color="auto"/>
                      </w:divBdr>
                      <w:divsChild>
                        <w:div w:id="1819149521">
                          <w:marLeft w:val="0"/>
                          <w:marRight w:val="0"/>
                          <w:marTop w:val="0"/>
                          <w:marBottom w:val="0"/>
                          <w:divBdr>
                            <w:top w:val="none" w:sz="0" w:space="0" w:color="auto"/>
                            <w:left w:val="none" w:sz="0" w:space="0" w:color="auto"/>
                            <w:bottom w:val="none" w:sz="0" w:space="0" w:color="auto"/>
                            <w:right w:val="none" w:sz="0" w:space="0" w:color="auto"/>
                          </w:divBdr>
                          <w:divsChild>
                            <w:div w:id="1174565982">
                              <w:marLeft w:val="0"/>
                              <w:marRight w:val="0"/>
                              <w:marTop w:val="0"/>
                              <w:marBottom w:val="0"/>
                              <w:divBdr>
                                <w:top w:val="none" w:sz="0" w:space="0" w:color="auto"/>
                                <w:left w:val="none" w:sz="0" w:space="0" w:color="auto"/>
                                <w:bottom w:val="none" w:sz="0" w:space="0" w:color="auto"/>
                                <w:right w:val="none" w:sz="0" w:space="0" w:color="auto"/>
                              </w:divBdr>
                              <w:divsChild>
                                <w:div w:id="47922696">
                                  <w:marLeft w:val="0"/>
                                  <w:marRight w:val="0"/>
                                  <w:marTop w:val="0"/>
                                  <w:marBottom w:val="0"/>
                                  <w:divBdr>
                                    <w:top w:val="none" w:sz="0" w:space="0" w:color="auto"/>
                                    <w:left w:val="none" w:sz="0" w:space="0" w:color="auto"/>
                                    <w:bottom w:val="none" w:sz="0" w:space="0" w:color="auto"/>
                                    <w:right w:val="none" w:sz="0" w:space="0" w:color="auto"/>
                                  </w:divBdr>
                                  <w:divsChild>
                                    <w:div w:id="1843160645">
                                      <w:marLeft w:val="0"/>
                                      <w:marRight w:val="0"/>
                                      <w:marTop w:val="0"/>
                                      <w:marBottom w:val="0"/>
                                      <w:divBdr>
                                        <w:top w:val="none" w:sz="0" w:space="0" w:color="auto"/>
                                        <w:left w:val="none" w:sz="0" w:space="0" w:color="auto"/>
                                        <w:bottom w:val="none" w:sz="0" w:space="0" w:color="auto"/>
                                        <w:right w:val="none" w:sz="0" w:space="0" w:color="auto"/>
                                      </w:divBdr>
                                      <w:divsChild>
                                        <w:div w:id="39598627">
                                          <w:marLeft w:val="0"/>
                                          <w:marRight w:val="0"/>
                                          <w:marTop w:val="0"/>
                                          <w:marBottom w:val="0"/>
                                          <w:divBdr>
                                            <w:top w:val="none" w:sz="0" w:space="0" w:color="auto"/>
                                            <w:left w:val="none" w:sz="0" w:space="0" w:color="auto"/>
                                            <w:bottom w:val="none" w:sz="0" w:space="0" w:color="auto"/>
                                            <w:right w:val="none" w:sz="0" w:space="0" w:color="auto"/>
                                          </w:divBdr>
                                          <w:divsChild>
                                            <w:div w:id="99643800">
                                              <w:marLeft w:val="0"/>
                                              <w:marRight w:val="0"/>
                                              <w:marTop w:val="0"/>
                                              <w:marBottom w:val="0"/>
                                              <w:divBdr>
                                                <w:top w:val="none" w:sz="0" w:space="0" w:color="auto"/>
                                                <w:left w:val="none" w:sz="0" w:space="0" w:color="auto"/>
                                                <w:bottom w:val="none" w:sz="0" w:space="0" w:color="auto"/>
                                                <w:right w:val="none" w:sz="0" w:space="0" w:color="auto"/>
                                              </w:divBdr>
                                              <w:divsChild>
                                                <w:div w:id="899100275">
                                                  <w:marLeft w:val="0"/>
                                                  <w:marRight w:val="0"/>
                                                  <w:marTop w:val="0"/>
                                                  <w:marBottom w:val="0"/>
                                                  <w:divBdr>
                                                    <w:top w:val="none" w:sz="0" w:space="0" w:color="auto"/>
                                                    <w:left w:val="none" w:sz="0" w:space="0" w:color="auto"/>
                                                    <w:bottom w:val="none" w:sz="0" w:space="0" w:color="auto"/>
                                                    <w:right w:val="none" w:sz="0" w:space="0" w:color="auto"/>
                                                  </w:divBdr>
                                                  <w:divsChild>
                                                    <w:div w:id="826291188">
                                                      <w:marLeft w:val="0"/>
                                                      <w:marRight w:val="0"/>
                                                      <w:marTop w:val="0"/>
                                                      <w:marBottom w:val="0"/>
                                                      <w:divBdr>
                                                        <w:top w:val="single" w:sz="12" w:space="0" w:color="auto"/>
                                                        <w:left w:val="none" w:sz="0" w:space="0" w:color="auto"/>
                                                        <w:bottom w:val="single" w:sz="6" w:space="0" w:color="auto"/>
                                                        <w:right w:val="none" w:sz="0" w:space="0" w:color="auto"/>
                                                      </w:divBdr>
                                                      <w:divsChild>
                                                        <w:div w:id="257518591">
                                                          <w:marLeft w:val="0"/>
                                                          <w:marRight w:val="0"/>
                                                          <w:marTop w:val="0"/>
                                                          <w:marBottom w:val="0"/>
                                                          <w:divBdr>
                                                            <w:top w:val="none" w:sz="0" w:space="0" w:color="auto"/>
                                                            <w:left w:val="none" w:sz="0" w:space="0" w:color="auto"/>
                                                            <w:bottom w:val="none" w:sz="0" w:space="0" w:color="auto"/>
                                                            <w:right w:val="none" w:sz="0" w:space="0" w:color="auto"/>
                                                          </w:divBdr>
                                                          <w:divsChild>
                                                            <w:div w:id="889072443">
                                                              <w:marLeft w:val="0"/>
                                                              <w:marRight w:val="0"/>
                                                              <w:marTop w:val="0"/>
                                                              <w:marBottom w:val="0"/>
                                                              <w:divBdr>
                                                                <w:top w:val="none" w:sz="0" w:space="0" w:color="auto"/>
                                                                <w:left w:val="none" w:sz="0" w:space="0" w:color="auto"/>
                                                                <w:bottom w:val="none" w:sz="0" w:space="0" w:color="auto"/>
                                                                <w:right w:val="none" w:sz="0" w:space="0" w:color="auto"/>
                                                              </w:divBdr>
                                                              <w:divsChild>
                                                                <w:div w:id="1378504114">
                                                                  <w:marLeft w:val="0"/>
                                                                  <w:marRight w:val="0"/>
                                                                  <w:marTop w:val="0"/>
                                                                  <w:marBottom w:val="0"/>
                                                                  <w:divBdr>
                                                                    <w:top w:val="none" w:sz="0" w:space="0" w:color="auto"/>
                                                                    <w:left w:val="none" w:sz="0" w:space="0" w:color="auto"/>
                                                                    <w:bottom w:val="none" w:sz="0" w:space="0" w:color="auto"/>
                                                                    <w:right w:val="none" w:sz="0" w:space="0" w:color="auto"/>
                                                                  </w:divBdr>
                                                                  <w:divsChild>
                                                                    <w:div w:id="1502574913">
                                                                      <w:marLeft w:val="0"/>
                                                                      <w:marRight w:val="0"/>
                                                                      <w:marTop w:val="0"/>
                                                                      <w:marBottom w:val="0"/>
                                                                      <w:divBdr>
                                                                        <w:top w:val="none" w:sz="0" w:space="0" w:color="auto"/>
                                                                        <w:left w:val="none" w:sz="0" w:space="0" w:color="auto"/>
                                                                        <w:bottom w:val="none" w:sz="0" w:space="0" w:color="auto"/>
                                                                        <w:right w:val="none" w:sz="0" w:space="0" w:color="auto"/>
                                                                      </w:divBdr>
                                                                      <w:divsChild>
                                                                        <w:div w:id="1941183742">
                                                                          <w:marLeft w:val="0"/>
                                                                          <w:marRight w:val="0"/>
                                                                          <w:marTop w:val="0"/>
                                                                          <w:marBottom w:val="0"/>
                                                                          <w:divBdr>
                                                                            <w:top w:val="none" w:sz="0" w:space="0" w:color="auto"/>
                                                                            <w:left w:val="none" w:sz="0" w:space="0" w:color="auto"/>
                                                                            <w:bottom w:val="none" w:sz="0" w:space="0" w:color="auto"/>
                                                                            <w:right w:val="none" w:sz="0" w:space="0" w:color="auto"/>
                                                                          </w:divBdr>
                                                                          <w:divsChild>
                                                                            <w:div w:id="1957372043">
                                                                              <w:marLeft w:val="0"/>
                                                                              <w:marRight w:val="0"/>
                                                                              <w:marTop w:val="0"/>
                                                                              <w:marBottom w:val="0"/>
                                                                              <w:divBdr>
                                                                                <w:top w:val="none" w:sz="0" w:space="0" w:color="auto"/>
                                                                                <w:left w:val="none" w:sz="0" w:space="0" w:color="auto"/>
                                                                                <w:bottom w:val="none" w:sz="0" w:space="0" w:color="auto"/>
                                                                                <w:right w:val="none" w:sz="0" w:space="0" w:color="auto"/>
                                                                              </w:divBdr>
                                                                              <w:divsChild>
                                                                                <w:div w:id="2113427934">
                                                                                  <w:marLeft w:val="0"/>
                                                                                  <w:marRight w:val="0"/>
                                                                                  <w:marTop w:val="0"/>
                                                                                  <w:marBottom w:val="0"/>
                                                                                  <w:divBdr>
                                                                                    <w:top w:val="none" w:sz="0" w:space="0" w:color="auto"/>
                                                                                    <w:left w:val="none" w:sz="0" w:space="0" w:color="auto"/>
                                                                                    <w:bottom w:val="none" w:sz="0" w:space="0" w:color="auto"/>
                                                                                    <w:right w:val="none" w:sz="0" w:space="0" w:color="auto"/>
                                                                                  </w:divBdr>
                                                                                </w:div>
                                                                                <w:div w:id="832256688">
                                                                                  <w:marLeft w:val="0"/>
                                                                                  <w:marRight w:val="0"/>
                                                                                  <w:marTop w:val="0"/>
                                                                                  <w:marBottom w:val="0"/>
                                                                                  <w:divBdr>
                                                                                    <w:top w:val="none" w:sz="0" w:space="0" w:color="auto"/>
                                                                                    <w:left w:val="none" w:sz="0" w:space="0" w:color="auto"/>
                                                                                    <w:bottom w:val="none" w:sz="0" w:space="0" w:color="auto"/>
                                                                                    <w:right w:val="none" w:sz="0" w:space="0" w:color="auto"/>
                                                                                  </w:divBdr>
                                                                                  <w:divsChild>
                                                                                    <w:div w:id="433943518">
                                                                                      <w:marLeft w:val="-75"/>
                                                                                      <w:marRight w:val="0"/>
                                                                                      <w:marTop w:val="30"/>
                                                                                      <w:marBottom w:val="30"/>
                                                                                      <w:divBdr>
                                                                                        <w:top w:val="none" w:sz="0" w:space="0" w:color="auto"/>
                                                                                        <w:left w:val="none" w:sz="0" w:space="0" w:color="auto"/>
                                                                                        <w:bottom w:val="none" w:sz="0" w:space="0" w:color="auto"/>
                                                                                        <w:right w:val="none" w:sz="0" w:space="0" w:color="auto"/>
                                                                                      </w:divBdr>
                                                                                      <w:divsChild>
                                                                                        <w:div w:id="1733845370">
                                                                                          <w:marLeft w:val="0"/>
                                                                                          <w:marRight w:val="0"/>
                                                                                          <w:marTop w:val="0"/>
                                                                                          <w:marBottom w:val="0"/>
                                                                                          <w:divBdr>
                                                                                            <w:top w:val="none" w:sz="0" w:space="0" w:color="auto"/>
                                                                                            <w:left w:val="none" w:sz="0" w:space="0" w:color="auto"/>
                                                                                            <w:bottom w:val="none" w:sz="0" w:space="0" w:color="auto"/>
                                                                                            <w:right w:val="none" w:sz="0" w:space="0" w:color="auto"/>
                                                                                          </w:divBdr>
                                                                                          <w:divsChild>
                                                                                            <w:div w:id="722482976">
                                                                                              <w:marLeft w:val="0"/>
                                                                                              <w:marRight w:val="0"/>
                                                                                              <w:marTop w:val="0"/>
                                                                                              <w:marBottom w:val="0"/>
                                                                                              <w:divBdr>
                                                                                                <w:top w:val="none" w:sz="0" w:space="0" w:color="auto"/>
                                                                                                <w:left w:val="none" w:sz="0" w:space="0" w:color="auto"/>
                                                                                                <w:bottom w:val="none" w:sz="0" w:space="0" w:color="auto"/>
                                                                                                <w:right w:val="none" w:sz="0" w:space="0" w:color="auto"/>
                                                                                              </w:divBdr>
                                                                                            </w:div>
                                                                                            <w:div w:id="1700932692">
                                                                                              <w:marLeft w:val="0"/>
                                                                                              <w:marRight w:val="0"/>
                                                                                              <w:marTop w:val="0"/>
                                                                                              <w:marBottom w:val="0"/>
                                                                                              <w:divBdr>
                                                                                                <w:top w:val="none" w:sz="0" w:space="0" w:color="auto"/>
                                                                                                <w:left w:val="none" w:sz="0" w:space="0" w:color="auto"/>
                                                                                                <w:bottom w:val="none" w:sz="0" w:space="0" w:color="auto"/>
                                                                                                <w:right w:val="none" w:sz="0" w:space="0" w:color="auto"/>
                                                                                              </w:divBdr>
                                                                                            </w:div>
                                                                                            <w:div w:id="573584580">
                                                                                              <w:marLeft w:val="0"/>
                                                                                              <w:marRight w:val="0"/>
                                                                                              <w:marTop w:val="0"/>
                                                                                              <w:marBottom w:val="0"/>
                                                                                              <w:divBdr>
                                                                                                <w:top w:val="none" w:sz="0" w:space="0" w:color="auto"/>
                                                                                                <w:left w:val="none" w:sz="0" w:space="0" w:color="auto"/>
                                                                                                <w:bottom w:val="none" w:sz="0" w:space="0" w:color="auto"/>
                                                                                                <w:right w:val="none" w:sz="0" w:space="0" w:color="auto"/>
                                                                                              </w:divBdr>
                                                                                            </w:div>
                                                                                            <w:div w:id="1449275915">
                                                                                              <w:marLeft w:val="0"/>
                                                                                              <w:marRight w:val="0"/>
                                                                                              <w:marTop w:val="0"/>
                                                                                              <w:marBottom w:val="0"/>
                                                                                              <w:divBdr>
                                                                                                <w:top w:val="none" w:sz="0" w:space="0" w:color="auto"/>
                                                                                                <w:left w:val="none" w:sz="0" w:space="0" w:color="auto"/>
                                                                                                <w:bottom w:val="none" w:sz="0" w:space="0" w:color="auto"/>
                                                                                                <w:right w:val="none" w:sz="0" w:space="0" w:color="auto"/>
                                                                                              </w:divBdr>
                                                                                            </w:div>
                                                                                            <w:div w:id="2041203301">
                                                                                              <w:marLeft w:val="0"/>
                                                                                              <w:marRight w:val="0"/>
                                                                                              <w:marTop w:val="0"/>
                                                                                              <w:marBottom w:val="0"/>
                                                                                              <w:divBdr>
                                                                                                <w:top w:val="none" w:sz="0" w:space="0" w:color="auto"/>
                                                                                                <w:left w:val="none" w:sz="0" w:space="0" w:color="auto"/>
                                                                                                <w:bottom w:val="none" w:sz="0" w:space="0" w:color="auto"/>
                                                                                                <w:right w:val="none" w:sz="0" w:space="0" w:color="auto"/>
                                                                                              </w:divBdr>
                                                                                            </w:div>
                                                                                            <w:div w:id="875241267">
                                                                                              <w:marLeft w:val="0"/>
                                                                                              <w:marRight w:val="0"/>
                                                                                              <w:marTop w:val="0"/>
                                                                                              <w:marBottom w:val="0"/>
                                                                                              <w:divBdr>
                                                                                                <w:top w:val="none" w:sz="0" w:space="0" w:color="auto"/>
                                                                                                <w:left w:val="none" w:sz="0" w:space="0" w:color="auto"/>
                                                                                                <w:bottom w:val="none" w:sz="0" w:space="0" w:color="auto"/>
                                                                                                <w:right w:val="none" w:sz="0" w:space="0" w:color="auto"/>
                                                                                              </w:divBdr>
                                                                                            </w:div>
                                                                                          </w:divsChild>
                                                                                        </w:div>
                                                                                        <w:div w:id="938565041">
                                                                                          <w:marLeft w:val="0"/>
                                                                                          <w:marRight w:val="0"/>
                                                                                          <w:marTop w:val="0"/>
                                                                                          <w:marBottom w:val="0"/>
                                                                                          <w:divBdr>
                                                                                            <w:top w:val="none" w:sz="0" w:space="0" w:color="auto"/>
                                                                                            <w:left w:val="none" w:sz="0" w:space="0" w:color="auto"/>
                                                                                            <w:bottom w:val="none" w:sz="0" w:space="0" w:color="auto"/>
                                                                                            <w:right w:val="none" w:sz="0" w:space="0" w:color="auto"/>
                                                                                          </w:divBdr>
                                                                                          <w:divsChild>
                                                                                            <w:div w:id="573324136">
                                                                                              <w:marLeft w:val="0"/>
                                                                                              <w:marRight w:val="0"/>
                                                                                              <w:marTop w:val="0"/>
                                                                                              <w:marBottom w:val="0"/>
                                                                                              <w:divBdr>
                                                                                                <w:top w:val="none" w:sz="0" w:space="0" w:color="auto"/>
                                                                                                <w:left w:val="none" w:sz="0" w:space="0" w:color="auto"/>
                                                                                                <w:bottom w:val="none" w:sz="0" w:space="0" w:color="auto"/>
                                                                                                <w:right w:val="none" w:sz="0" w:space="0" w:color="auto"/>
                                                                                              </w:divBdr>
                                                                                            </w:div>
                                                                                            <w:div w:id="754593462">
                                                                                              <w:marLeft w:val="0"/>
                                                                                              <w:marRight w:val="0"/>
                                                                                              <w:marTop w:val="0"/>
                                                                                              <w:marBottom w:val="0"/>
                                                                                              <w:divBdr>
                                                                                                <w:top w:val="none" w:sz="0" w:space="0" w:color="auto"/>
                                                                                                <w:left w:val="none" w:sz="0" w:space="0" w:color="auto"/>
                                                                                                <w:bottom w:val="none" w:sz="0" w:space="0" w:color="auto"/>
                                                                                                <w:right w:val="none" w:sz="0" w:space="0" w:color="auto"/>
                                                                                              </w:divBdr>
                                                                                            </w:div>
                                                                                            <w:div w:id="979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10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68339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customer.service@delwp.vic.gov.a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pn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delwp.vic.gov.au/" TargetMode="External"/><Relationship Id="rId28" Type="http://schemas.openxmlformats.org/officeDocument/2006/relationships/header" Target="header6.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www.relayservice.com.au/" TargetMode="External"/><Relationship Id="rId27" Type="http://schemas.openxmlformats.org/officeDocument/2006/relationships/footer" Target="footer5.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B3272F"/>
      </a:dk2>
      <a:lt2>
        <a:srgbClr val="F7E9EA"/>
      </a:lt2>
      <a:accent1>
        <a:srgbClr val="00B2A9"/>
      </a:accent1>
      <a:accent2>
        <a:srgbClr val="B3272F"/>
      </a:accent2>
      <a:accent3>
        <a:srgbClr val="201547"/>
      </a:accent3>
      <a:accent4>
        <a:srgbClr val="99E0DD"/>
      </a:accent4>
      <a:accent5>
        <a:srgbClr val="E1A9AC"/>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CM Document" ma:contentTypeID="0x0101002517F445A0F35E449C98AAD631F2B038001E6E8D26A551D94280594BBA3027F1E900BB9C155C7E804943AC13010D19D72762" ma:contentTypeVersion="33" ma:contentTypeDescription="General business document to be stored in DELWP ECM" ma:contentTypeScope="" ma:versionID="968705f1b21fa763a4e76628709536d0">
  <xsd:schema xmlns:xsd="http://www.w3.org/2001/XMLSchema" xmlns:xs="http://www.w3.org/2001/XMLSchema" xmlns:p="http://schemas.microsoft.com/office/2006/metadata/properties" xmlns:ns1="http://schemas.microsoft.com/sharepoint/v3" xmlns:ns2="a5f32de4-e402-4188-b034-e71ca7d22e54" xmlns:ns3="9fd47c19-1c4a-4d7d-b342-c10cef269344" xmlns:ns4="98067684-f3ec-45ca-8c60-abf89f0a4725" xmlns:ns5="http://schemas.microsoft.com/sharepoint/v4" targetNamespace="http://schemas.microsoft.com/office/2006/metadata/properties" ma:root="true" ma:fieldsID="7c299d31d9c1fa05bb38dca63be95ee4" ns1:_="" ns2:_="" ns3:_="" ns4:_="" ns5:_="">
    <xsd:import namespace="http://schemas.microsoft.com/sharepoint/v3"/>
    <xsd:import namespace="a5f32de4-e402-4188-b034-e71ca7d22e54"/>
    <xsd:import namespace="9fd47c19-1c4a-4d7d-b342-c10cef269344"/>
    <xsd:import namespace="98067684-f3ec-45ca-8c60-abf89f0a4725"/>
    <xsd:import namespace="http://schemas.microsoft.com/sharepoint/v4"/>
    <xsd:element name="properties">
      <xsd:complexType>
        <xsd:sequence>
          <xsd:element name="documentManagement">
            <xsd:complexType>
              <xsd:all>
                <xsd:element ref="ns1:RoutingRuleDescription" minOccurs="0"/>
                <xsd:element ref="ns1:Language" minOccurs="0"/>
                <xsd:element ref="ns2:_dlc_DocIdUrl" minOccurs="0"/>
                <xsd:element ref="ns2:_dlc_DocId" minOccurs="0"/>
                <xsd:element ref="ns3:k1bd994a94c2413797db3bab8f123f6f" minOccurs="0"/>
                <xsd:element ref="ns3:a25c4e3633654d669cbaa09ae6b70789" minOccurs="0"/>
                <xsd:element ref="ns3:mfe9accc5a0b4653a7b513b67ffd122d" minOccurs="0"/>
                <xsd:element ref="ns2:_dlc_DocIdPersistId" minOccurs="0"/>
                <xsd:element ref="ns3:pd01c257034b4e86b1f58279a3bd54c6" minOccurs="0"/>
                <xsd:element ref="ns3:fb3179c379644f499d7166d0c985669b" minOccurs="0"/>
                <xsd:element ref="ns3:TaxCatchAll" minOccurs="0"/>
                <xsd:element ref="ns3:TaxCatchAllLabel" minOccurs="0"/>
                <xsd:element ref="ns3:ece32f50ba964e1fbf627a9d83fe6c01" minOccurs="0"/>
                <xsd:element ref="ns3:ic50d0a05a8e4d9791dac67f8a1e716c" minOccurs="0"/>
                <xsd:element ref="ns3:n771d69a070c4babbf278c67c8a2b859" minOccurs="0"/>
                <xsd:element ref="ns4:EffectiveDate" minOccurs="0"/>
                <xsd:element ref="ns4:mdbdb9dc134d46388835ab331e605034"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2" nillable="true" ma:displayName="Description" ma:internalName="RoutingRuleDescription" ma:readOnly="false">
      <xsd:simpleType>
        <xsd:restriction base="dms:Text">
          <xsd:maxLength value="255"/>
        </xsd:restriction>
      </xsd:simpleType>
    </xsd:element>
    <xsd:element name="Language" ma:index="11" nillable="true" ma:displayName="Language" ma:default="English" ma:hidden="true"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PersistId" ma:index="1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k1bd994a94c2413797db3bab8f123f6f" ma:index="14" nillable="true" ma:taxonomy="true" ma:internalName="k1bd994a94c2413797db3bab8f123f6f" ma:taxonomyFieldName="Section" ma:displayName="Section" ma:default="7;#Valuer-General Victoria|b85f7525-f09e-4b84-b0bd-5525c4ad195c" ma:fieldId="{41bd994a-94c2-4137-97db-3bab8f123f6f}" ma:sspId="797aeec6-0273-40f2-ab3e-beee73212332" ma:termSetId="7ed103ff-4fe0-4197-8cbd-8afd7af5c093" ma:anchorId="00000000-0000-0000-0000-000000000000" ma:open="false" ma:isKeyword="false">
      <xsd:complexType>
        <xsd:sequence>
          <xsd:element ref="pc:Terms" minOccurs="0" maxOccurs="1"/>
        </xsd:sequence>
      </xsd:complexType>
    </xsd:element>
    <xsd:element name="a25c4e3633654d669cbaa09ae6b70789" ma:index="16" nillable="true" ma:taxonomy="true" ma:internalName="a25c4e3633654d669cbaa09ae6b70789" ma:taxonomyFieldName="Sub_x002d_Section" ma:displayName="Sub-Section" ma:readOnly="false" ma:default="" ma:fieldId="{a25c4e36-3365-4d66-9cba-a09ae6b70789}" ma:sspId="797aeec6-0273-40f2-ab3e-beee73212332" ma:termSetId="52866136-d969-4b31-8d96-2f1d875187a1" ma:anchorId="00000000-0000-0000-0000-000000000000" ma:open="false" ma:isKeyword="false">
      <xsd:complexType>
        <xsd:sequence>
          <xsd:element ref="pc:Terms" minOccurs="0" maxOccurs="1"/>
        </xsd:sequence>
      </xsd:complexType>
    </xsd:element>
    <xsd:element name="mfe9accc5a0b4653a7b513b67ffd122d" ma:index="18" ma:taxonomy="true" ma:internalName="mfe9accc5a0b4653a7b513b67ffd122d" ma:taxonomyFieldName="Branch" ma:displayName="Branch" ma:default="6;#Strategic Land Assessment ＆ Information|ad29ee36-035b-4ab7-a607-3c59838bbb5c" ma:fieldId="{6fe9accc-5a0b-4653-a7b5-13b67ffd122d}" ma:sspId="797aeec6-0273-40f2-ab3e-beee73212332" ma:termSetId="2966b9b6-b7ea-4bfd-a4f9-f27ab5012f44" ma:anchorId="00000000-0000-0000-0000-000000000000" ma:open="false" ma:isKeyword="false">
      <xsd:complexType>
        <xsd:sequence>
          <xsd:element ref="pc:Terms" minOccurs="0" maxOccurs="1"/>
        </xsd:sequence>
      </xsd:complexType>
    </xsd:element>
    <xsd:element name="pd01c257034b4e86b1f58279a3bd54c6" ma:index="20" nillable="true" ma:taxonomy="true" ma:internalName="pd01c257034b4e86b1f58279a3bd54c6" ma:taxonomyFieldName="Security_x0020_Classification" ma:displayName="Security Classification" ma:readOnly="false" ma:default="3;#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fb3179c379644f499d7166d0c985669b" ma:index="21" nillable="true" ma:taxonomy="true" ma:internalName="fb3179c379644f499d7166d0c985669b" ma:taxonomyFieldName="Dissemination_x0020_Limiting_x0020_Marker" ma:displayName="Dissemination Limiting Marker" ma:readOnly="false"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abbd38ed-8efa-4d8d-b31c-469722119511}" ma:internalName="TaxCatchAll" ma:showField="CatchAllData" ma:web="98067684-f3ec-45ca-8c60-abf89f0a4725">
      <xsd:complexType>
        <xsd:complexContent>
          <xsd:extension base="dms:MultiChoiceLookup">
            <xsd:sequence>
              <xsd:element name="Value" type="dms:Lookup" maxOccurs="unbounded" minOccurs="0" nillable="true"/>
            </xsd:sequence>
          </xsd:extension>
        </xsd:complexContent>
      </xsd:complexType>
    </xsd:element>
    <xsd:element name="TaxCatchAllLabel" ma:index="23" nillable="true" ma:displayName="Taxonomy Catch All Column1" ma:hidden="true" ma:list="{abbd38ed-8efa-4d8d-b31c-469722119511}" ma:internalName="TaxCatchAllLabel" ma:readOnly="true" ma:showField="CatchAllDataLabel" ma:web="98067684-f3ec-45ca-8c60-abf89f0a4725">
      <xsd:complexType>
        <xsd:complexContent>
          <xsd:extension base="dms:MultiChoiceLookup">
            <xsd:sequence>
              <xsd:element name="Value" type="dms:Lookup" maxOccurs="unbounded" minOccurs="0" nillable="true"/>
            </xsd:sequence>
          </xsd:extension>
        </xsd:complexContent>
      </xsd:complexType>
    </xsd:element>
    <xsd:element name="ece32f50ba964e1fbf627a9d83fe6c01" ma:index="25" nillable="true" ma:taxonomy="true" ma:internalName="ece32f50ba964e1fbf627a9d83fe6c01" ma:taxonomyFieldName="Agency" ma:displayName="Agency" ma:readOnly="false" ma:default="1;#Department of Environment, Land, Water and Planning|607a3f87-1228-4cd9-82a5-076aa8776274" ma:fieldId="{ece32f50-ba96-4e1f-bf62-7a9d83fe6c01}" ma:sspId="797aeec6-0273-40f2-ab3e-beee73212332" ma:termSetId="8802f075-2b41-4f09-b612-1b6d41c66981" ma:anchorId="00000000-0000-0000-0000-000000000000" ma:open="false" ma:isKeyword="false">
      <xsd:complexType>
        <xsd:sequence>
          <xsd:element ref="pc:Terms" minOccurs="0" maxOccurs="1"/>
        </xsd:sequence>
      </xsd:complexType>
    </xsd:element>
    <xsd:element name="ic50d0a05a8e4d9791dac67f8a1e716c" ma:index="27" ma:taxonomy="true" ma:internalName="ic50d0a05a8e4d9791dac67f8a1e716c" ma:taxonomyFieldName="Group1" ma:displayName="Group" ma:default="4;#Local Infrastructure|35232ce7-1039-46ab-a331-4c8e969be43f" ma:fieldId="{2c50d0a0-5a8e-4d97-91da-c67f8a1e716c}" ma:sspId="797aeec6-0273-40f2-ab3e-beee73212332" ma:termSetId="4ea60e42-aaf2-4d08-ba07-c252f1e94b4c" ma:anchorId="00000000-0000-0000-0000-000000000000" ma:open="false" ma:isKeyword="false">
      <xsd:complexType>
        <xsd:sequence>
          <xsd:element ref="pc:Terms" minOccurs="0" maxOccurs="1"/>
        </xsd:sequence>
      </xsd:complexType>
    </xsd:element>
    <xsd:element name="n771d69a070c4babbf278c67c8a2b859" ma:index="29" ma:taxonomy="true" ma:internalName="n771d69a070c4babbf278c67c8a2b859" ma:taxonomyFieldName="Division" ma:displayName="Division" ma:default="5;#Land Use Victoria|df55b370-7608-494b-9fb4-f51a3f958028" ma:fieldId="{7771d69a-070c-4bab-bf27-8c67c8a2b859}" ma:sspId="797aeec6-0273-40f2-ab3e-beee73212332" ma:termSetId="0b563327-3fd1-4e33-bf14-c9e227ef5a3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067684-f3ec-45ca-8c60-abf89f0a4725" elementFormDefault="qualified">
    <xsd:import namespace="http://schemas.microsoft.com/office/2006/documentManagement/types"/>
    <xsd:import namespace="http://schemas.microsoft.com/office/infopath/2007/PartnerControls"/>
    <xsd:element name="EffectiveDate" ma:index="31" nillable="true" ma:displayName="Effective Date" ma:format="DateOnly" ma:internalName="EffectiveDate">
      <xsd:simpleType>
        <xsd:restriction base="dms:DateTime"/>
      </xsd:simpleType>
    </xsd:element>
    <xsd:element name="mdbdb9dc134d46388835ab331e605034" ma:index="35" nillable="true" ma:taxonomy="true" ma:internalName="mdbdb9dc134d46388835ab331e605034" ma:taxonomyFieldName="DocType" ma:displayName="Document Type" ma:default="" ma:fieldId="{6dbdb9dc-134d-4638-8835-ab331e605034}" ma:sspId="797aeec6-0273-40f2-ab3e-beee73212332" ma:termSetId="97c918ce-384e-4f46-86d8-69ec3deaa8d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/sites/contentTypeHub</xsnScope>
</customXsn>
</file>

<file path=customXml/item3.xml><?xml version="1.0" encoding="utf-8"?>
<?mso-contentType ?>
<SharedContentType xmlns="Microsoft.SharePoint.Taxonomy.ContentTypeSync" SourceId="797aeec6-0273-40f2-ab3e-beee73212332" ContentTypeId="0x0101002517F445A0F35E449C98AAD631F2B038"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xCatchAll xmlns="9fd47c19-1c4a-4d7d-b342-c10cef269344">
      <Value>7</Value>
      <Value>6</Value>
      <Value>5</Value>
      <Value>4</Value>
      <Value>3</Value>
      <Value>2</Value>
      <Value>1</Value>
      <Value>35</Value>
    </TaxCatchAll>
    <ece32f50ba964e1fbf627a9d83fe6c01 xmlns="9fd47c19-1c4a-4d7d-b342-c10cef269344">
      <Terms xmlns="http://schemas.microsoft.com/office/infopath/2007/PartnerControls">
        <TermInfo xmlns="http://schemas.microsoft.com/office/infopath/2007/PartnerControls">
          <TermName xmlns="http://schemas.microsoft.com/office/infopath/2007/PartnerControls">Department of Environment, Land, Water and Planning</TermName>
          <TermId xmlns="http://schemas.microsoft.com/office/infopath/2007/PartnerControls">607a3f87-1228-4cd9-82a5-076aa8776274</TermId>
        </TermInfo>
      </Terms>
    </ece32f50ba964e1fbf627a9d83fe6c01>
    <EffectiveDate xmlns="98067684-f3ec-45ca-8c60-abf89f0a4725" xsi:nil="true"/>
    <k1bd994a94c2413797db3bab8f123f6f xmlns="9fd47c19-1c4a-4d7d-b342-c10cef269344">
      <Terms xmlns="http://schemas.microsoft.com/office/infopath/2007/PartnerControls">
        <TermInfo xmlns="http://schemas.microsoft.com/office/infopath/2007/PartnerControls">
          <TermName xmlns="http://schemas.microsoft.com/office/infopath/2007/PartnerControls">Valuer-General Victoria</TermName>
          <TermId xmlns="http://schemas.microsoft.com/office/infopath/2007/PartnerControls">b85f7525-f09e-4b84-b0bd-5525c4ad195c</TermId>
        </TermInfo>
      </Terms>
    </k1bd994a94c2413797db3bab8f123f6f>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IconOverlay xmlns="http://schemas.microsoft.com/sharepoint/v4" xsi:nil="true"/>
    <n771d69a070c4babbf278c67c8a2b859 xmlns="9fd47c19-1c4a-4d7d-b342-c10cef269344">
      <Terms xmlns="http://schemas.microsoft.com/office/infopath/2007/PartnerControls">
        <TermInfo xmlns="http://schemas.microsoft.com/office/infopath/2007/PartnerControls">
          <TermName xmlns="http://schemas.microsoft.com/office/infopath/2007/PartnerControls">Land Use Victoria</TermName>
          <TermId xmlns="http://schemas.microsoft.com/office/infopath/2007/PartnerControls">df55b370-7608-494b-9fb4-f51a3f958028</TermId>
        </TermInfo>
      </Terms>
    </n771d69a070c4babbf278c67c8a2b859>
    <mdbdb9dc134d46388835ab331e605034 xmlns="98067684-f3ec-45ca-8c60-abf89f0a4725">
      <Terms xmlns="http://schemas.microsoft.com/office/infopath/2007/PartnerControls">
        <TermInfo xmlns="http://schemas.microsoft.com/office/infopath/2007/PartnerControls">
          <TermName xmlns="http://schemas.microsoft.com/office/infopath/2007/PartnerControls">Guidelines</TermName>
          <TermId xmlns="http://schemas.microsoft.com/office/infopath/2007/PartnerControls">7d3303c7-d7ea-44a6-8344-bd720a1b865c</TermId>
        </TermInfo>
      </Terms>
    </mdbdb9dc134d46388835ab331e605034>
    <mfe9accc5a0b4653a7b513b67ffd122d xmlns="9fd47c19-1c4a-4d7d-b342-c10cef269344">
      <Terms xmlns="http://schemas.microsoft.com/office/infopath/2007/PartnerControls">
        <TermInfo xmlns="http://schemas.microsoft.com/office/infopath/2007/PartnerControls">
          <TermName xmlns="http://schemas.microsoft.com/office/infopath/2007/PartnerControls">Strategic Land Assessment ＆ Information</TermName>
          <TermId xmlns="http://schemas.microsoft.com/office/infopath/2007/PartnerControls">ad29ee36-035b-4ab7-a607-3c59838bbb5c</TermId>
        </TermInfo>
      </Terms>
    </mfe9accc5a0b4653a7b513b67ffd122d>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RoutingRuleDescription xmlns="http://schemas.microsoft.com/sharepoint/v3">VGV statement on effect of caronavirus (COVID-19) on stage 4 of the 2020 general valuation and level of value in rates and land tax assessment notices. Comms approved.</RoutingRuleDescription>
    <a25c4e3633654d669cbaa09ae6b70789 xmlns="9fd47c19-1c4a-4d7d-b342-c10cef269344">
      <Terms xmlns="http://schemas.microsoft.com/office/infopath/2007/PartnerControls"/>
    </a25c4e3633654d669cbaa09ae6b70789>
    <ic50d0a05a8e4d9791dac67f8a1e716c xmlns="9fd47c19-1c4a-4d7d-b342-c10cef269344">
      <Terms xmlns="http://schemas.microsoft.com/office/infopath/2007/PartnerControls">
        <TermInfo xmlns="http://schemas.microsoft.com/office/infopath/2007/PartnerControls">
          <TermName xmlns="http://schemas.microsoft.com/office/infopath/2007/PartnerControls">Local Infrastructure</TermName>
          <TermId xmlns="http://schemas.microsoft.com/office/infopath/2007/PartnerControls">35232ce7-1039-46ab-a331-4c8e969be43f</TermId>
        </TermInfo>
      </Terms>
    </ic50d0a05a8e4d9791dac67f8a1e716c>
    <_dlc_DocId xmlns="a5f32de4-e402-4188-b034-e71ca7d22e54">DOCID413-835914855-1262</_dlc_DocId>
    <_dlc_DocIdUrl xmlns="a5f32de4-e402-4188-b034-e71ca7d22e54">
      <Url>https://delwpvicgovau.sharepoint.com/sites/ecm_413/_layouts/15/DocIdRedir.aspx?ID=DOCID413-835914855-1262</Url>
      <Description>DOCID413-835914855-1262</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F2A09-F031-4830-951B-D3F04D7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f32de4-e402-4188-b034-e71ca7d22e54"/>
    <ds:schemaRef ds:uri="9fd47c19-1c4a-4d7d-b342-c10cef269344"/>
    <ds:schemaRef ds:uri="98067684-f3ec-45ca-8c60-abf89f0a472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F26E52-5ED0-4B4D-83E6-6D437AD21CED}">
  <ds:schemaRefs>
    <ds:schemaRef ds:uri="http://schemas.microsoft.com/office/2006/metadata/customXsn"/>
  </ds:schemaRefs>
</ds:datastoreItem>
</file>

<file path=customXml/itemProps3.xml><?xml version="1.0" encoding="utf-8"?>
<ds:datastoreItem xmlns:ds="http://schemas.openxmlformats.org/officeDocument/2006/customXml" ds:itemID="{483F6E8F-08AD-4674-9743-D406FAA5DCC6}">
  <ds:schemaRefs>
    <ds:schemaRef ds:uri="Microsoft.SharePoint.Taxonomy.ContentTypeSync"/>
  </ds:schemaRefs>
</ds:datastoreItem>
</file>

<file path=customXml/itemProps4.xml><?xml version="1.0" encoding="utf-8"?>
<ds:datastoreItem xmlns:ds="http://schemas.openxmlformats.org/officeDocument/2006/customXml" ds:itemID="{772210DF-E1D1-43EE-AF2F-1ACBD9D442B6}">
  <ds:schemaRefs>
    <ds:schemaRef ds:uri="http://schemas.microsoft.com/sharepoint/events"/>
  </ds:schemaRefs>
</ds:datastoreItem>
</file>

<file path=customXml/itemProps5.xml><?xml version="1.0" encoding="utf-8"?>
<ds:datastoreItem xmlns:ds="http://schemas.openxmlformats.org/officeDocument/2006/customXml" ds:itemID="{B4AC9D33-BA80-40AA-AF5D-5C2510B06D9C}">
  <ds:schemaRefs>
    <ds:schemaRef ds:uri="http://schemas.microsoft.com/sharepoint/v3/contenttype/forms"/>
  </ds:schemaRefs>
</ds:datastoreItem>
</file>

<file path=customXml/itemProps6.xml><?xml version="1.0" encoding="utf-8"?>
<ds:datastoreItem xmlns:ds="http://schemas.openxmlformats.org/officeDocument/2006/customXml" ds:itemID="{661D04B3-9114-4064-90F8-F0005FDB159F}">
  <ds:schemaRefs>
    <ds:schemaRef ds:uri="http://schemas.microsoft.com/office/2006/documentManagement/types"/>
    <ds:schemaRef ds:uri="http://schemas.microsoft.com/office/infopath/2007/PartnerControls"/>
    <ds:schemaRef ds:uri="98067684-f3ec-45ca-8c60-abf89f0a4725"/>
    <ds:schemaRef ds:uri="a5f32de4-e402-4188-b034-e71ca7d22e54"/>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9fd47c19-1c4a-4d7d-b342-c10cef269344"/>
    <ds:schemaRef ds:uri="http://www.w3.org/XML/1998/namespace"/>
    <ds:schemaRef ds:uri="http://purl.org/dc/dcmitype/"/>
  </ds:schemaRefs>
</ds:datastoreItem>
</file>

<file path=customXml/itemProps7.xml><?xml version="1.0" encoding="utf-8"?>
<ds:datastoreItem xmlns:ds="http://schemas.openxmlformats.org/officeDocument/2006/customXml" ds:itemID="{212E0CAA-E984-44C3-9855-6D99554E1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519</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Fact Sheet - COVID-19 and valuations</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 COVID-19 and valuations</dc:title>
  <dc:subject/>
  <dc:creator>Anthony Cross (DELWP)</dc:creator>
  <cp:keywords/>
  <dc:description/>
  <cp:lastModifiedBy>Amy C Walker (DELWP)</cp:lastModifiedBy>
  <cp:revision>6</cp:revision>
  <cp:lastPrinted>2016-09-08T07:20:00Z</cp:lastPrinted>
  <dcterms:created xsi:type="dcterms:W3CDTF">2020-04-22T06:40:00Z</dcterms:created>
  <dcterms:modified xsi:type="dcterms:W3CDTF">2020-04-29T01:56:00Z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0x0101002517F445A0F35E449C98AAD631F2B038001E6E8D26A551D94280594BBA3027F1E900BB9C155C7E804943AC13010D19D72762</vt:lpwstr>
  </property>
  <property fmtid="{D5CDD505-2E9C-101B-9397-08002B2CF9AE}" pid="19" name="Section">
    <vt:lpwstr>7;#Valuer-General Victoria|b85f7525-f09e-4b84-b0bd-5525c4ad195c</vt:lpwstr>
  </property>
  <property fmtid="{D5CDD505-2E9C-101B-9397-08002B2CF9AE}" pid="20" name="Sub-Section">
    <vt:lpwstr/>
  </property>
  <property fmtid="{D5CDD505-2E9C-101B-9397-08002B2CF9AE}" pid="21" name="Agency">
    <vt:lpwstr>1;#Department of Environment, Land, Water and Planning|607a3f87-1228-4cd9-82a5-076aa8776274</vt:lpwstr>
  </property>
  <property fmtid="{D5CDD505-2E9C-101B-9397-08002B2CF9AE}" pid="22" name="Branch">
    <vt:lpwstr>6;#Strategic Land Assessment ＆ Information|ad29ee36-035b-4ab7-a607-3c59838bbb5c</vt:lpwstr>
  </property>
  <property fmtid="{D5CDD505-2E9C-101B-9397-08002B2CF9AE}" pid="23" name="Document Set Path">
    <vt:lpwstr>Team/RAV_Delivery</vt:lpwstr>
  </property>
  <property fmtid="{D5CDD505-2E9C-101B-9397-08002B2CF9AE}" pid="24" name="Division">
    <vt:lpwstr>5;#Land Use Victoria|df55b370-7608-494b-9fb4-f51a3f958028</vt:lpwstr>
  </property>
  <property fmtid="{D5CDD505-2E9C-101B-9397-08002B2CF9AE}" pid="25" name="DocType">
    <vt:lpwstr>35;#Guidelines|7d3303c7-d7ea-44a6-8344-bd720a1b865c</vt:lpwstr>
  </property>
  <property fmtid="{D5CDD505-2E9C-101B-9397-08002B2CF9AE}" pid="26" name="Dissemination Limiting Marker">
    <vt:lpwstr>2;#FOUO|955eb6fc-b35a-4808-8aa5-31e514fa3f26</vt:lpwstr>
  </property>
  <property fmtid="{D5CDD505-2E9C-101B-9397-08002B2CF9AE}" pid="27" name="Group1">
    <vt:lpwstr>4;#Local Infrastructure|35232ce7-1039-46ab-a331-4c8e969be43f</vt:lpwstr>
  </property>
  <property fmtid="{D5CDD505-2E9C-101B-9397-08002B2CF9AE}" pid="28" name="Security Classification">
    <vt:lpwstr>3;#Unclassified|7fa379f4-4aba-4692-ab80-7d39d3a23cf4</vt:lpwstr>
  </property>
  <property fmtid="{D5CDD505-2E9C-101B-9397-08002B2CF9AE}" pid="29" name="_dlc_DocIdItemGuid">
    <vt:lpwstr>5ddcb1a1-3a4a-4bb6-b9c4-6de1e7a24dcc</vt:lpwstr>
  </property>
  <property fmtid="{D5CDD505-2E9C-101B-9397-08002B2CF9AE}" pid="30" name="Reference Type">
    <vt:lpwstr/>
  </property>
  <property fmtid="{D5CDD505-2E9C-101B-9397-08002B2CF9AE}" pid="31" name="ld508a88e6264ce89693af80a72862cb">
    <vt:lpwstr/>
  </property>
  <property fmtid="{D5CDD505-2E9C-101B-9397-08002B2CF9AE}" pid="32" name="SharedWithUsers">
    <vt:lpwstr>22;#Mark M Sanderson (DELWP);#45;#David Slicer (DELWP)</vt:lpwstr>
  </property>
</Properties>
</file>